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BAFAC">
      <w:pPr>
        <w:spacing w:before="67" w:line="247" w:lineRule="auto"/>
        <w:ind w:left="4170" w:right="1110" w:hanging="2768"/>
        <w:jc w:val="left"/>
        <w:rPr>
          <w:b/>
          <w:sz w:val="27"/>
        </w:rPr>
      </w:pPr>
      <w:r>
        <w:rPr>
          <w:b/>
          <w:sz w:val="27"/>
        </w:rPr>
        <w:t>Всероссийская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олимпиада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школьников</w:t>
      </w:r>
      <w:r>
        <w:rPr>
          <w:b/>
          <w:spacing w:val="-8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английскому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 xml:space="preserve">языку </w:t>
      </w:r>
    </w:p>
    <w:p w14:paraId="66F282E4">
      <w:pPr>
        <w:spacing w:before="0" w:line="247" w:lineRule="auto"/>
        <w:ind w:left="3873" w:right="3710" w:firstLine="376"/>
        <w:jc w:val="left"/>
        <w:rPr>
          <w:b/>
          <w:sz w:val="27"/>
        </w:rPr>
      </w:pPr>
      <w:r>
        <w:rPr>
          <w:b/>
          <w:sz w:val="27"/>
        </w:rPr>
        <w:t>Школьный этап 202</w:t>
      </w:r>
      <w:r>
        <w:rPr>
          <w:rFonts w:hint="default"/>
          <w:b/>
          <w:sz w:val="27"/>
          <w:lang w:val="en-US"/>
        </w:rPr>
        <w:t>5-2026</w:t>
      </w:r>
      <w:bookmarkStart w:id="0" w:name="_GoBack"/>
      <w:bookmarkEnd w:id="0"/>
      <w:r>
        <w:rPr>
          <w:b/>
          <w:spacing w:val="-17"/>
          <w:sz w:val="27"/>
        </w:rPr>
        <w:t xml:space="preserve"> </w:t>
      </w:r>
      <w:r>
        <w:rPr>
          <w:b/>
          <w:sz w:val="27"/>
        </w:rPr>
        <w:t>учебный</w:t>
      </w:r>
      <w:r>
        <w:rPr>
          <w:b/>
          <w:spacing w:val="-17"/>
          <w:sz w:val="27"/>
        </w:rPr>
        <w:t xml:space="preserve"> </w:t>
      </w:r>
      <w:r>
        <w:rPr>
          <w:b/>
          <w:sz w:val="27"/>
        </w:rPr>
        <w:t>год</w:t>
      </w:r>
    </w:p>
    <w:p w14:paraId="3F6DA2BF">
      <w:pPr>
        <w:spacing w:before="1" w:line="441" w:lineRule="auto"/>
        <w:ind w:left="3495" w:right="3336" w:firstLine="0"/>
        <w:jc w:val="center"/>
        <w:rPr>
          <w:b/>
          <w:i/>
          <w:sz w:val="28"/>
        </w:rPr>
      </w:pPr>
      <w:r>
        <w:rPr>
          <w:sz w:val="27"/>
        </w:rPr>
        <w:t>Время</w:t>
      </w:r>
      <w:r>
        <w:rPr>
          <w:spacing w:val="-10"/>
          <w:sz w:val="27"/>
        </w:rPr>
        <w:t xml:space="preserve"> </w:t>
      </w:r>
      <w:r>
        <w:rPr>
          <w:sz w:val="27"/>
        </w:rPr>
        <w:t>выполнения</w:t>
      </w:r>
      <w:r>
        <w:rPr>
          <w:spacing w:val="-10"/>
          <w:sz w:val="27"/>
        </w:rPr>
        <w:t xml:space="preserve"> </w:t>
      </w:r>
      <w:r>
        <w:rPr>
          <w:sz w:val="27"/>
        </w:rPr>
        <w:t>–</w:t>
      </w:r>
      <w:r>
        <w:rPr>
          <w:spacing w:val="-9"/>
          <w:sz w:val="27"/>
        </w:rPr>
        <w:t xml:space="preserve"> </w:t>
      </w:r>
      <w:r>
        <w:rPr>
          <w:sz w:val="27"/>
        </w:rPr>
        <w:t>60</w:t>
      </w:r>
      <w:r>
        <w:rPr>
          <w:spacing w:val="-9"/>
          <w:sz w:val="27"/>
        </w:rPr>
        <w:t xml:space="preserve"> </w:t>
      </w:r>
      <w:r>
        <w:rPr>
          <w:sz w:val="27"/>
        </w:rPr>
        <w:t xml:space="preserve">минут </w:t>
      </w:r>
      <w:r>
        <w:rPr>
          <w:b/>
          <w:sz w:val="28"/>
        </w:rPr>
        <w:t xml:space="preserve">Part 1 (10 minutes) </w:t>
      </w:r>
      <w:r>
        <w:rPr>
          <w:b/>
          <w:i/>
          <w:sz w:val="28"/>
        </w:rPr>
        <w:t>Maximum points – 5</w:t>
      </w:r>
    </w:p>
    <w:p w14:paraId="7A833E35">
      <w:pPr>
        <w:pStyle w:val="2"/>
        <w:spacing w:line="289" w:lineRule="exact"/>
      </w:pPr>
      <w:r>
        <w:rPr>
          <w:spacing w:val="-2"/>
          <w:u w:val="single"/>
        </w:rPr>
        <w:t>Listening</w:t>
      </w:r>
    </w:p>
    <w:p w14:paraId="5B71A441">
      <w:pPr>
        <w:pStyle w:val="6"/>
        <w:spacing w:before="70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644525</wp:posOffset>
                </wp:positionH>
                <wp:positionV relativeFrom="paragraph">
                  <wp:posOffset>205740</wp:posOffset>
                </wp:positionV>
                <wp:extent cx="6271260" cy="649605"/>
                <wp:effectExtent l="0" t="0" r="0" b="0"/>
                <wp:wrapTopAndBottom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1260" cy="649605"/>
                          <a:chOff x="0" y="0"/>
                          <a:chExt cx="6271260" cy="64960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1247" cy="6496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6271260" cy="649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F72D54">
                              <w:pPr>
                                <w:spacing w:before="27" w:line="237" w:lineRule="auto"/>
                                <w:ind w:left="126" w:right="111" w:firstLine="0"/>
                                <w:jc w:val="both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Listen to Helena and her father talking about her school trip. Which places will Helena visit? For questions </w:t>
                              </w:r>
                              <w:r>
                                <w:rPr>
                                  <w:b/>
                                  <w:i/>
                                  <w:sz w:val="28"/>
                                </w:rPr>
                                <w:t>1–5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 xml:space="preserve">, write a letter </w:t>
                              </w:r>
                              <w:r>
                                <w:rPr>
                                  <w:b/>
                                  <w:i/>
                                  <w:sz w:val="28"/>
                                </w:rPr>
                                <w:t xml:space="preserve">A–H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 xml:space="preserve">next to each day. </w:t>
                              </w:r>
                              <w:r>
                                <w:rPr>
                                  <w:b/>
                                  <w:i/>
                                  <w:sz w:val="28"/>
                                </w:rPr>
                                <w:t xml:space="preserve">There is an example for you.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You will hear the conversation twice.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50.75pt;margin-top:16.2pt;height:51.15pt;width:493.8pt;mso-position-horizontal-relative:page;mso-wrap-distance-bottom:0pt;mso-wrap-distance-top:0pt;z-index:-251654144;mso-width-relative:page;mso-height-relative:page;" coordsize="6271260,649605" o:gfxdata="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">
                <o:lock v:ext="edit" aspectratio="f"/>
                <v:shape id="Image 3" o:spid="_x0000_s1026" o:spt="75" type="#_x0000_t75" style="position:absolute;left:0;top:0;height:649605;width:6271247;" filled="f" o:preferrelative="t" stroked="f" coordsize="21600,21600" o:gfxdata="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1tNd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9" o:title=""/>
                  <o:lock v:ext="edit" aspectratio="f"/>
                </v:shape>
                <v:shape id="Textbox 4" o:spid="_x0000_s1026" o:spt="202" type="#_x0000_t202" style="position:absolute;left:0;top:0;height:649605;width:6271260;" filled="f" stroked="f" coordsize="21600,21600" o:gfxdata="UEsDBAoAAAAAAIdO4kAAAAAAAAAAAAAAAAAEAAAAZHJzL1BLAwQUAAAACACHTuJAcQBg570AAADa&#10;AAAADwAAAGRycy9kb3ducmV2LnhtbEWPQWsCMRSE70L/Q3gFb5pYR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AGDn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2F72D54">
                        <w:pPr>
                          <w:spacing w:before="27" w:line="237" w:lineRule="auto"/>
                          <w:ind w:left="126" w:right="111" w:firstLine="0"/>
                          <w:jc w:val="both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Listen to Helena and her father talking about her school trip. Which places will Helena visit? For questions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1–5</w:t>
                        </w:r>
                        <w:r>
                          <w:rPr>
                            <w:i/>
                            <w:sz w:val="28"/>
                          </w:rPr>
                          <w:t xml:space="preserve">, write a letter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 xml:space="preserve">A–H </w:t>
                        </w:r>
                        <w:r>
                          <w:rPr>
                            <w:i/>
                            <w:sz w:val="28"/>
                          </w:rPr>
                          <w:t xml:space="preserve">next to each day.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 xml:space="preserve">There is an example for you. </w:t>
                        </w:r>
                        <w:r>
                          <w:rPr>
                            <w:i/>
                            <w:sz w:val="28"/>
                          </w:rPr>
                          <w:t>You will hear the conversation twice.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57BF88E1">
      <w:pPr>
        <w:pStyle w:val="6"/>
        <w:spacing w:before="44"/>
        <w:rPr>
          <w:b/>
        </w:rPr>
      </w:pPr>
    </w:p>
    <w:p w14:paraId="4B2B8C34">
      <w:pPr>
        <w:pStyle w:val="3"/>
        <w:spacing w:before="0"/>
        <w:ind w:left="434"/>
        <w:jc w:val="left"/>
      </w:pPr>
      <w:r>
        <w:rPr>
          <w:spacing w:val="-2"/>
        </w:rPr>
        <w:t>Example:</w:t>
      </w:r>
    </w:p>
    <w:p w14:paraId="6031CC69">
      <w:pPr>
        <w:tabs>
          <w:tab w:val="left" w:pos="1113"/>
          <w:tab w:val="left" w:pos="2533"/>
        </w:tabs>
        <w:spacing w:before="153"/>
        <w:ind w:left="434" w:right="0" w:firstLine="0"/>
        <w:jc w:val="left"/>
        <w:rPr>
          <w:b/>
          <w:sz w:val="26"/>
        </w:rPr>
      </w:pPr>
      <w:r>
        <w:rPr>
          <w:b/>
          <w:spacing w:val="-10"/>
          <w:sz w:val="28"/>
        </w:rPr>
        <w:t>0</w:t>
      </w:r>
      <w:r>
        <w:rPr>
          <w:b/>
          <w:sz w:val="28"/>
        </w:rPr>
        <w:tab/>
      </w:r>
      <w:r>
        <w:rPr>
          <w:spacing w:val="-2"/>
          <w:sz w:val="28"/>
        </w:rPr>
        <w:t>Monday</w:t>
      </w:r>
      <w:r>
        <w:rPr>
          <w:sz w:val="28"/>
        </w:rPr>
        <w:tab/>
      </w:r>
      <w:r>
        <w:rPr>
          <w:b/>
          <w:spacing w:val="-10"/>
          <w:sz w:val="26"/>
        </w:rPr>
        <w:t>F</w:t>
      </w:r>
    </w:p>
    <w:p w14:paraId="2BA9DE38">
      <w:pPr>
        <w:pStyle w:val="6"/>
        <w:rPr>
          <w:b/>
          <w:sz w:val="20"/>
        </w:rPr>
      </w:pPr>
    </w:p>
    <w:p w14:paraId="48A62824">
      <w:pPr>
        <w:pStyle w:val="6"/>
        <w:spacing w:before="200"/>
        <w:rPr>
          <w:b/>
          <w:sz w:val="20"/>
        </w:rPr>
      </w:pPr>
    </w:p>
    <w:tbl>
      <w:tblPr>
        <w:tblStyle w:val="5"/>
        <w:tblW w:w="0" w:type="auto"/>
        <w:tblInd w:w="55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"/>
        <w:gridCol w:w="2984"/>
        <w:gridCol w:w="1937"/>
        <w:gridCol w:w="1372"/>
      </w:tblGrid>
      <w:tr w14:paraId="12F12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379" w:type="dxa"/>
          </w:tcPr>
          <w:p w14:paraId="0069753A">
            <w:pPr>
              <w:pStyle w:val="9"/>
              <w:rPr>
                <w:sz w:val="26"/>
              </w:rPr>
            </w:pPr>
          </w:p>
        </w:tc>
        <w:tc>
          <w:tcPr>
            <w:tcW w:w="2984" w:type="dxa"/>
          </w:tcPr>
          <w:p w14:paraId="36BC2A0D">
            <w:pPr>
              <w:pStyle w:val="9"/>
              <w:spacing w:line="310" w:lineRule="exact"/>
              <w:ind w:left="27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DAYS</w:t>
            </w:r>
          </w:p>
        </w:tc>
        <w:tc>
          <w:tcPr>
            <w:tcW w:w="1937" w:type="dxa"/>
          </w:tcPr>
          <w:p w14:paraId="159AC98B">
            <w:pPr>
              <w:pStyle w:val="9"/>
              <w:rPr>
                <w:sz w:val="26"/>
              </w:rPr>
            </w:pPr>
          </w:p>
        </w:tc>
        <w:tc>
          <w:tcPr>
            <w:tcW w:w="1372" w:type="dxa"/>
          </w:tcPr>
          <w:p w14:paraId="59AC416E">
            <w:pPr>
              <w:pStyle w:val="9"/>
              <w:spacing w:line="310" w:lineRule="exact"/>
              <w:ind w:left="25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PLACES</w:t>
            </w:r>
          </w:p>
        </w:tc>
      </w:tr>
      <w:tr w14:paraId="2F725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379" w:type="dxa"/>
          </w:tcPr>
          <w:p w14:paraId="6FDA94CB">
            <w:pPr>
              <w:pStyle w:val="9"/>
              <w:spacing w:before="116"/>
              <w:ind w:left="50"/>
              <w:rPr>
                <w:b/>
                <w:sz w:val="28"/>
              </w:rPr>
            </w:pPr>
            <w:r>
              <w:rPr>
                <w:b/>
                <w:spacing w:val="-10"/>
                <w:w w:val="95"/>
                <w:sz w:val="28"/>
              </w:rPr>
              <w:t>1</w:t>
            </w:r>
          </w:p>
        </w:tc>
        <w:tc>
          <w:tcPr>
            <w:tcW w:w="2984" w:type="dxa"/>
          </w:tcPr>
          <w:p w14:paraId="27B0EFC1">
            <w:pPr>
              <w:pStyle w:val="9"/>
              <w:spacing w:before="116"/>
              <w:ind w:left="210"/>
              <w:rPr>
                <w:sz w:val="28"/>
              </w:rPr>
            </w:pPr>
            <w:r>
              <w:rPr>
                <w:spacing w:val="-2"/>
                <w:sz w:val="28"/>
              </w:rPr>
              <w:t>Tuesday</w:t>
            </w:r>
          </w:p>
        </w:tc>
        <w:tc>
          <w:tcPr>
            <w:tcW w:w="1937" w:type="dxa"/>
          </w:tcPr>
          <w:p w14:paraId="171DFEBC">
            <w:pPr>
              <w:pStyle w:val="9"/>
              <w:spacing w:before="116"/>
              <w:ind w:right="265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1372" w:type="dxa"/>
          </w:tcPr>
          <w:p w14:paraId="7B51D154">
            <w:pPr>
              <w:pStyle w:val="9"/>
              <w:spacing w:before="116"/>
              <w:ind w:left="250"/>
              <w:rPr>
                <w:sz w:val="28"/>
              </w:rPr>
            </w:pPr>
            <w:r>
              <w:rPr>
                <w:spacing w:val="-2"/>
                <w:sz w:val="28"/>
              </w:rPr>
              <w:t>canal</w:t>
            </w:r>
          </w:p>
        </w:tc>
      </w:tr>
      <w:tr w14:paraId="05176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79" w:type="dxa"/>
          </w:tcPr>
          <w:p w14:paraId="7A4BF4BD">
            <w:pPr>
              <w:pStyle w:val="9"/>
              <w:spacing w:before="118"/>
              <w:ind w:left="50"/>
              <w:rPr>
                <w:b/>
                <w:sz w:val="28"/>
              </w:rPr>
            </w:pPr>
            <w:r>
              <w:rPr>
                <w:b/>
                <w:spacing w:val="-10"/>
                <w:w w:val="95"/>
                <w:sz w:val="28"/>
              </w:rPr>
              <w:t>2</w:t>
            </w:r>
          </w:p>
        </w:tc>
        <w:tc>
          <w:tcPr>
            <w:tcW w:w="2984" w:type="dxa"/>
          </w:tcPr>
          <w:p w14:paraId="7A8240C7">
            <w:pPr>
              <w:pStyle w:val="9"/>
              <w:spacing w:before="118"/>
              <w:ind w:left="210"/>
              <w:rPr>
                <w:sz w:val="28"/>
              </w:rPr>
            </w:pPr>
            <w:r>
              <w:rPr>
                <w:spacing w:val="-2"/>
                <w:sz w:val="28"/>
              </w:rPr>
              <w:t>Wednesday</w:t>
            </w:r>
          </w:p>
        </w:tc>
        <w:tc>
          <w:tcPr>
            <w:tcW w:w="1937" w:type="dxa"/>
          </w:tcPr>
          <w:p w14:paraId="31B19D3F">
            <w:pPr>
              <w:pStyle w:val="9"/>
              <w:spacing w:before="118"/>
              <w:ind w:right="281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1372" w:type="dxa"/>
          </w:tcPr>
          <w:p w14:paraId="414F19B4">
            <w:pPr>
              <w:pStyle w:val="9"/>
              <w:spacing w:before="118"/>
              <w:ind w:left="250"/>
              <w:rPr>
                <w:sz w:val="28"/>
              </w:rPr>
            </w:pPr>
            <w:r>
              <w:rPr>
                <w:spacing w:val="-2"/>
                <w:sz w:val="28"/>
              </w:rPr>
              <w:t>castle</w:t>
            </w:r>
          </w:p>
        </w:tc>
      </w:tr>
      <w:tr w14:paraId="2EF98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79" w:type="dxa"/>
          </w:tcPr>
          <w:p w14:paraId="08BDD130">
            <w:pPr>
              <w:pStyle w:val="9"/>
              <w:spacing w:before="117"/>
              <w:ind w:left="50"/>
              <w:rPr>
                <w:b/>
                <w:sz w:val="28"/>
              </w:rPr>
            </w:pPr>
            <w:r>
              <w:rPr>
                <w:b/>
                <w:spacing w:val="-10"/>
                <w:w w:val="95"/>
                <w:sz w:val="28"/>
              </w:rPr>
              <w:t>3</w:t>
            </w:r>
          </w:p>
        </w:tc>
        <w:tc>
          <w:tcPr>
            <w:tcW w:w="2984" w:type="dxa"/>
          </w:tcPr>
          <w:p w14:paraId="092D149D">
            <w:pPr>
              <w:pStyle w:val="9"/>
              <w:spacing w:before="117"/>
              <w:ind w:left="210"/>
              <w:rPr>
                <w:sz w:val="28"/>
              </w:rPr>
            </w:pPr>
            <w:r>
              <w:rPr>
                <w:spacing w:val="-2"/>
                <w:sz w:val="28"/>
              </w:rPr>
              <w:t>Thursday</w:t>
            </w:r>
          </w:p>
        </w:tc>
        <w:tc>
          <w:tcPr>
            <w:tcW w:w="1937" w:type="dxa"/>
          </w:tcPr>
          <w:p w14:paraId="16B5060B">
            <w:pPr>
              <w:pStyle w:val="9"/>
              <w:spacing w:before="117"/>
              <w:ind w:right="265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1372" w:type="dxa"/>
          </w:tcPr>
          <w:p w14:paraId="526A788A">
            <w:pPr>
              <w:pStyle w:val="9"/>
              <w:spacing w:before="117"/>
              <w:ind w:left="250"/>
              <w:rPr>
                <w:sz w:val="28"/>
              </w:rPr>
            </w:pPr>
            <w:r>
              <w:rPr>
                <w:spacing w:val="-4"/>
                <w:sz w:val="28"/>
              </w:rPr>
              <w:t>Farm</w:t>
            </w:r>
          </w:p>
        </w:tc>
      </w:tr>
      <w:tr w14:paraId="638E0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79" w:type="dxa"/>
          </w:tcPr>
          <w:p w14:paraId="5C2A11C3">
            <w:pPr>
              <w:pStyle w:val="9"/>
              <w:spacing w:before="118"/>
              <w:ind w:left="50"/>
              <w:rPr>
                <w:b/>
                <w:sz w:val="28"/>
              </w:rPr>
            </w:pPr>
            <w:r>
              <w:rPr>
                <w:b/>
                <w:spacing w:val="-10"/>
                <w:w w:val="95"/>
                <w:sz w:val="28"/>
              </w:rPr>
              <w:t>4</w:t>
            </w:r>
          </w:p>
        </w:tc>
        <w:tc>
          <w:tcPr>
            <w:tcW w:w="2984" w:type="dxa"/>
          </w:tcPr>
          <w:p w14:paraId="150FA7D4">
            <w:pPr>
              <w:pStyle w:val="9"/>
              <w:spacing w:before="118"/>
              <w:ind w:left="210"/>
              <w:rPr>
                <w:sz w:val="28"/>
              </w:rPr>
            </w:pPr>
            <w:r>
              <w:rPr>
                <w:spacing w:val="-2"/>
                <w:sz w:val="28"/>
              </w:rPr>
              <w:t>Friday</w:t>
            </w:r>
          </w:p>
        </w:tc>
        <w:tc>
          <w:tcPr>
            <w:tcW w:w="1937" w:type="dxa"/>
          </w:tcPr>
          <w:p w14:paraId="462DC2C8">
            <w:pPr>
              <w:pStyle w:val="9"/>
              <w:spacing w:before="118"/>
              <w:ind w:right="265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D</w:t>
            </w:r>
          </w:p>
        </w:tc>
        <w:tc>
          <w:tcPr>
            <w:tcW w:w="1372" w:type="dxa"/>
          </w:tcPr>
          <w:p w14:paraId="0676B36F">
            <w:pPr>
              <w:pStyle w:val="9"/>
              <w:spacing w:before="118"/>
              <w:ind w:left="250"/>
              <w:rPr>
                <w:sz w:val="28"/>
              </w:rPr>
            </w:pPr>
            <w:r>
              <w:rPr>
                <w:spacing w:val="-4"/>
                <w:sz w:val="28"/>
              </w:rPr>
              <w:t>hill</w:t>
            </w:r>
          </w:p>
        </w:tc>
      </w:tr>
      <w:tr w14:paraId="4E74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79" w:type="dxa"/>
          </w:tcPr>
          <w:p w14:paraId="043D093B">
            <w:pPr>
              <w:pStyle w:val="9"/>
              <w:spacing w:before="117"/>
              <w:ind w:left="50"/>
              <w:rPr>
                <w:b/>
                <w:sz w:val="28"/>
              </w:rPr>
            </w:pPr>
            <w:r>
              <w:rPr>
                <w:b/>
                <w:spacing w:val="-10"/>
                <w:w w:val="95"/>
                <w:sz w:val="28"/>
              </w:rPr>
              <w:t>5</w:t>
            </w:r>
          </w:p>
        </w:tc>
        <w:tc>
          <w:tcPr>
            <w:tcW w:w="2984" w:type="dxa"/>
          </w:tcPr>
          <w:p w14:paraId="0193DA6C">
            <w:pPr>
              <w:pStyle w:val="9"/>
              <w:spacing w:before="117"/>
              <w:ind w:left="210"/>
              <w:rPr>
                <w:sz w:val="28"/>
              </w:rPr>
            </w:pPr>
            <w:r>
              <w:rPr>
                <w:spacing w:val="-2"/>
                <w:sz w:val="28"/>
              </w:rPr>
              <w:t>Saturday</w:t>
            </w:r>
          </w:p>
        </w:tc>
        <w:tc>
          <w:tcPr>
            <w:tcW w:w="1937" w:type="dxa"/>
          </w:tcPr>
          <w:p w14:paraId="486C08C9">
            <w:pPr>
              <w:pStyle w:val="9"/>
              <w:spacing w:before="117"/>
              <w:ind w:right="281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E</w:t>
            </w:r>
          </w:p>
        </w:tc>
        <w:tc>
          <w:tcPr>
            <w:tcW w:w="1372" w:type="dxa"/>
          </w:tcPr>
          <w:p w14:paraId="3DA11FD2">
            <w:pPr>
              <w:pStyle w:val="9"/>
              <w:spacing w:before="117"/>
              <w:ind w:left="250"/>
              <w:rPr>
                <w:sz w:val="28"/>
              </w:rPr>
            </w:pPr>
            <w:r>
              <w:rPr>
                <w:spacing w:val="-2"/>
                <w:sz w:val="28"/>
              </w:rPr>
              <w:t>island</w:t>
            </w:r>
          </w:p>
        </w:tc>
      </w:tr>
      <w:tr w14:paraId="31200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79" w:type="dxa"/>
          </w:tcPr>
          <w:p w14:paraId="39FE9F24">
            <w:pPr>
              <w:pStyle w:val="9"/>
              <w:rPr>
                <w:sz w:val="26"/>
              </w:rPr>
            </w:pPr>
          </w:p>
        </w:tc>
        <w:tc>
          <w:tcPr>
            <w:tcW w:w="2984" w:type="dxa"/>
          </w:tcPr>
          <w:p w14:paraId="664F9732">
            <w:pPr>
              <w:pStyle w:val="9"/>
              <w:rPr>
                <w:sz w:val="26"/>
              </w:rPr>
            </w:pPr>
          </w:p>
        </w:tc>
        <w:tc>
          <w:tcPr>
            <w:tcW w:w="1937" w:type="dxa"/>
          </w:tcPr>
          <w:p w14:paraId="18BBF13D">
            <w:pPr>
              <w:pStyle w:val="9"/>
              <w:spacing w:before="118"/>
              <w:ind w:right="296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F</w:t>
            </w:r>
          </w:p>
        </w:tc>
        <w:tc>
          <w:tcPr>
            <w:tcW w:w="1372" w:type="dxa"/>
          </w:tcPr>
          <w:p w14:paraId="113D43A4">
            <w:pPr>
              <w:pStyle w:val="9"/>
              <w:spacing w:before="118"/>
              <w:ind w:left="250"/>
              <w:rPr>
                <w:sz w:val="28"/>
              </w:rPr>
            </w:pPr>
            <w:r>
              <w:rPr>
                <w:spacing w:val="-4"/>
                <w:sz w:val="28"/>
              </w:rPr>
              <w:t>lake</w:t>
            </w:r>
          </w:p>
        </w:tc>
      </w:tr>
      <w:tr w14:paraId="3BB0F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79" w:type="dxa"/>
          </w:tcPr>
          <w:p w14:paraId="43DBC61B">
            <w:pPr>
              <w:pStyle w:val="9"/>
              <w:rPr>
                <w:sz w:val="26"/>
              </w:rPr>
            </w:pPr>
          </w:p>
        </w:tc>
        <w:tc>
          <w:tcPr>
            <w:tcW w:w="2984" w:type="dxa"/>
          </w:tcPr>
          <w:p w14:paraId="16394037">
            <w:pPr>
              <w:pStyle w:val="9"/>
              <w:rPr>
                <w:sz w:val="26"/>
              </w:rPr>
            </w:pPr>
          </w:p>
        </w:tc>
        <w:tc>
          <w:tcPr>
            <w:tcW w:w="1937" w:type="dxa"/>
          </w:tcPr>
          <w:p w14:paraId="504F7F1C">
            <w:pPr>
              <w:pStyle w:val="9"/>
              <w:spacing w:before="118"/>
              <w:ind w:right="250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G</w:t>
            </w:r>
          </w:p>
        </w:tc>
        <w:tc>
          <w:tcPr>
            <w:tcW w:w="1372" w:type="dxa"/>
          </w:tcPr>
          <w:p w14:paraId="15CF7B74">
            <w:pPr>
              <w:pStyle w:val="9"/>
              <w:spacing w:before="118"/>
              <w:ind w:left="250"/>
              <w:rPr>
                <w:sz w:val="28"/>
              </w:rPr>
            </w:pPr>
            <w:r>
              <w:rPr>
                <w:spacing w:val="-2"/>
                <w:sz w:val="28"/>
              </w:rPr>
              <w:t>village</w:t>
            </w:r>
          </w:p>
        </w:tc>
      </w:tr>
      <w:tr w14:paraId="67729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79" w:type="dxa"/>
          </w:tcPr>
          <w:p w14:paraId="1658D53B">
            <w:pPr>
              <w:pStyle w:val="9"/>
              <w:rPr>
                <w:sz w:val="26"/>
              </w:rPr>
            </w:pPr>
          </w:p>
        </w:tc>
        <w:tc>
          <w:tcPr>
            <w:tcW w:w="2984" w:type="dxa"/>
          </w:tcPr>
          <w:p w14:paraId="1E390FE7">
            <w:pPr>
              <w:pStyle w:val="9"/>
              <w:rPr>
                <w:sz w:val="26"/>
              </w:rPr>
            </w:pPr>
          </w:p>
        </w:tc>
        <w:tc>
          <w:tcPr>
            <w:tcW w:w="1937" w:type="dxa"/>
          </w:tcPr>
          <w:p w14:paraId="233D81B5">
            <w:pPr>
              <w:pStyle w:val="9"/>
              <w:spacing w:before="117" w:line="302" w:lineRule="exact"/>
              <w:ind w:right="250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H</w:t>
            </w:r>
          </w:p>
        </w:tc>
        <w:tc>
          <w:tcPr>
            <w:tcW w:w="1372" w:type="dxa"/>
          </w:tcPr>
          <w:p w14:paraId="68147A5B">
            <w:pPr>
              <w:pStyle w:val="9"/>
              <w:spacing w:before="117" w:line="302" w:lineRule="exact"/>
              <w:ind w:left="250"/>
              <w:rPr>
                <w:sz w:val="28"/>
              </w:rPr>
            </w:pPr>
            <w:r>
              <w:rPr>
                <w:spacing w:val="-2"/>
                <w:sz w:val="28"/>
              </w:rPr>
              <w:t>woods</w:t>
            </w:r>
          </w:p>
        </w:tc>
      </w:tr>
    </w:tbl>
    <w:p w14:paraId="6C655D67">
      <w:pPr>
        <w:pStyle w:val="6"/>
        <w:rPr>
          <w:b/>
          <w:sz w:val="20"/>
        </w:rPr>
      </w:pPr>
    </w:p>
    <w:p w14:paraId="00615D98">
      <w:pPr>
        <w:pStyle w:val="6"/>
        <w:rPr>
          <w:b/>
          <w:sz w:val="20"/>
        </w:rPr>
      </w:pPr>
    </w:p>
    <w:p w14:paraId="5DEF2CF6">
      <w:pPr>
        <w:pStyle w:val="6"/>
        <w:spacing w:before="88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654685</wp:posOffset>
                </wp:positionH>
                <wp:positionV relativeFrom="paragraph">
                  <wp:posOffset>219710</wp:posOffset>
                </wp:positionV>
                <wp:extent cx="6254750" cy="514350"/>
                <wp:effectExtent l="0" t="0" r="0" b="0"/>
                <wp:wrapTopAndBottom/>
                <wp:docPr id="5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4750" cy="5143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1F1312C">
                            <w:pPr>
                              <w:spacing w:before="97"/>
                              <w:ind w:left="1" w:right="0" w:firstLine="0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Transfer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your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answers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to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answer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sheet!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6" o:spt="202" type="#_x0000_t202" style="position:absolute;left:0pt;margin-left:51.55pt;margin-top:17.3pt;height:40.5pt;width:492.5pt;mso-position-horizontal-relative:page;mso-wrap-distance-bottom:0pt;mso-wrap-distance-top:0pt;z-index:-251654144;mso-width-relative:page;mso-height-relative:page;" filled="f" stroked="t" coordsize="21600,21600" o:gfxdata="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ek0hk2wAAAAsBAAAP&#10;AAAAAAAAAAEAIAAAACIAAABkcnMvZG93bnJldi54bWxQSwECFAAUAAAACACHTuJADMJahNwBAADX&#10;AwAADgAAAAAAAAABACAAAAAqAQAAZHJzL2Uyb0RvYy54bWxQSwUGAAAAAAYABgBZAQAAeAUAAAAA&#10;">
                <v:fill on="f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 w14:paraId="01F1312C">
                      <w:pPr>
                        <w:spacing w:before="97"/>
                        <w:ind w:left="1" w:right="0" w:firstLine="0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Transfer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your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answers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to</w:t>
                      </w:r>
                      <w:r>
                        <w:rPr>
                          <w:b/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answer</w:t>
                      </w:r>
                      <w:r>
                        <w:rPr>
                          <w:b/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sheet!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044D6D4">
      <w:pPr>
        <w:pStyle w:val="6"/>
        <w:spacing w:after="0"/>
        <w:rPr>
          <w:b/>
          <w:sz w:val="20"/>
        </w:rPr>
        <w:sectPr>
          <w:footerReference r:id="rId5" w:type="default"/>
          <w:type w:val="continuous"/>
          <w:pgSz w:w="11910" w:h="16840"/>
          <w:pgMar w:top="1340" w:right="850" w:bottom="1120" w:left="708" w:header="0" w:footer="932" w:gutter="0"/>
          <w:pgNumType w:start="1"/>
          <w:cols w:space="720" w:num="1"/>
        </w:sectPr>
      </w:pPr>
    </w:p>
    <w:p w14:paraId="0A97646A">
      <w:pPr>
        <w:spacing w:before="67" w:line="328" w:lineRule="auto"/>
        <w:ind w:left="4059" w:right="3899" w:firstLine="1"/>
        <w:jc w:val="center"/>
        <w:rPr>
          <w:b/>
          <w:sz w:val="28"/>
        </w:rPr>
      </w:pPr>
      <w:r>
        <w:rPr>
          <w:b/>
          <w:sz w:val="28"/>
        </w:rPr>
        <w:t xml:space="preserve">Part 2 (15 minutes) </w:t>
      </w:r>
      <w:r>
        <w:rPr>
          <w:b/>
          <w:i/>
          <w:sz w:val="28"/>
        </w:rPr>
        <w:t>Maximum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points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 xml:space="preserve">5 </w:t>
      </w:r>
      <w:r>
        <w:rPr>
          <w:b/>
          <w:spacing w:val="-2"/>
          <w:sz w:val="28"/>
          <w:u w:val="single"/>
        </w:rPr>
        <w:t>Reading</w:t>
      </w:r>
    </w:p>
    <w:p w14:paraId="08E38CB2">
      <w:pPr>
        <w:pStyle w:val="6"/>
        <w:spacing w:before="5"/>
        <w:rPr>
          <w:b/>
          <w:sz w:val="7"/>
        </w:rPr>
      </w:pPr>
      <w:r>
        <w:rPr>
          <w:b/>
          <w:sz w:val="7"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644525</wp:posOffset>
                </wp:positionH>
                <wp:positionV relativeFrom="paragraph">
                  <wp:posOffset>69215</wp:posOffset>
                </wp:positionV>
                <wp:extent cx="6271260" cy="508000"/>
                <wp:effectExtent l="0" t="0" r="0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1260" cy="508000"/>
                          <a:chOff x="0" y="0"/>
                          <a:chExt cx="6271260" cy="508000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1247" cy="508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6271260" cy="508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D6643A">
                              <w:pPr>
                                <w:spacing w:before="34" w:line="266" w:lineRule="auto"/>
                                <w:ind w:left="126" w:right="0" w:firstLine="0"/>
                                <w:jc w:val="lef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There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are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five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gaps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in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text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below.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Read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it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and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decide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which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 xml:space="preserve">sentence </w:t>
                              </w:r>
                              <w:r>
                                <w:rPr>
                                  <w:b/>
                                  <w:i/>
                                  <w:sz w:val="28"/>
                                </w:rPr>
                                <w:t>A–E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best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 xml:space="preserve">fits each gap </w:t>
                              </w:r>
                              <w:r>
                                <w:rPr>
                                  <w:b/>
                                  <w:i/>
                                  <w:sz w:val="28"/>
                                </w:rPr>
                                <w:t xml:space="preserve">1–5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in the text.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o:spt="203" style="position:absolute;left:0pt;margin-left:50.75pt;margin-top:5.45pt;height:40pt;width:493.8pt;mso-position-horizontal-relative:page;mso-wrap-distance-bottom:0pt;mso-wrap-distance-top:0pt;z-index:-251653120;mso-width-relative:page;mso-height-relative:page;" coordsize="6271260,508000" o:gfxdata="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">
                <o:lock v:ext="edit" aspectratio="f"/>
                <v:shape id="Image 7" o:spid="_x0000_s1026" o:spt="75" type="#_x0000_t75" style="position:absolute;left:0;top:0;height:508000;width:6271247;" filled="f" o:preferrelative="t" stroked="f" coordsize="21600,21600" o:gfxdata="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hTuNe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0" o:title=""/>
                  <o:lock v:ext="edit" aspectratio="f"/>
                </v:shape>
                <v:shape id="Textbox 8" o:spid="_x0000_s1026" o:spt="202" type="#_x0000_t202" style="position:absolute;left:0;top:0;height:508000;width:6271260;" filled="f" stroked="f" coordsize="21600,21600" o:gfxdata="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BNauK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DD6643A">
                        <w:pPr>
                          <w:spacing w:before="34" w:line="266" w:lineRule="auto"/>
                          <w:ind w:left="126" w:right="0" w:firstLine="0"/>
                          <w:jc w:val="lef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There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are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five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gaps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in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the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text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below.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Read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it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and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decide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which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 xml:space="preserve">sentence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A–E</w:t>
                        </w: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best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 xml:space="preserve">fits each gap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 xml:space="preserve">1–5 </w:t>
                        </w:r>
                        <w:r>
                          <w:rPr>
                            <w:i/>
                            <w:sz w:val="28"/>
                          </w:rPr>
                          <w:t>in the text.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78588529">
      <w:pPr>
        <w:pStyle w:val="8"/>
        <w:numPr>
          <w:ilvl w:val="0"/>
          <w:numId w:val="1"/>
        </w:numPr>
        <w:tabs>
          <w:tab w:val="left" w:pos="775"/>
        </w:tabs>
        <w:spacing w:before="187" w:after="0" w:line="240" w:lineRule="auto"/>
        <w:ind w:left="775" w:right="0" w:hanging="341"/>
        <w:jc w:val="left"/>
        <w:rPr>
          <w:sz w:val="28"/>
        </w:rPr>
      </w:pPr>
      <w:r>
        <w:rPr>
          <w:sz w:val="28"/>
        </w:rPr>
        <w:t>I</w:t>
      </w:r>
      <w:r>
        <w:rPr>
          <w:spacing w:val="-3"/>
          <w:sz w:val="28"/>
        </w:rPr>
        <w:t xml:space="preserve"> </w:t>
      </w:r>
      <w:r>
        <w:rPr>
          <w:sz w:val="28"/>
        </w:rPr>
        <w:t>spent</w:t>
      </w:r>
      <w:r>
        <w:rPr>
          <w:spacing w:val="-4"/>
          <w:sz w:val="28"/>
        </w:rPr>
        <w:t xml:space="preserve"> </w:t>
      </w:r>
      <w:r>
        <w:rPr>
          <w:sz w:val="28"/>
        </w:rPr>
        <w:t>two</w:t>
      </w:r>
      <w:r>
        <w:rPr>
          <w:spacing w:val="-3"/>
          <w:sz w:val="28"/>
        </w:rPr>
        <w:t xml:space="preserve"> </w:t>
      </w:r>
      <w:r>
        <w:rPr>
          <w:sz w:val="28"/>
        </w:rPr>
        <w:t>years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pirate</w:t>
      </w:r>
      <w:r>
        <w:rPr>
          <w:spacing w:val="-4"/>
          <w:sz w:val="28"/>
        </w:rPr>
        <w:t xml:space="preserve"> </w:t>
      </w:r>
      <w:r>
        <w:rPr>
          <w:sz w:val="28"/>
        </w:rPr>
        <w:t>captain’s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house.</w:t>
      </w:r>
    </w:p>
    <w:p w14:paraId="6055791E">
      <w:pPr>
        <w:pStyle w:val="8"/>
        <w:numPr>
          <w:ilvl w:val="0"/>
          <w:numId w:val="1"/>
        </w:numPr>
        <w:tabs>
          <w:tab w:val="left" w:pos="760"/>
        </w:tabs>
        <w:spacing w:before="120" w:after="0" w:line="240" w:lineRule="auto"/>
        <w:ind w:left="760" w:right="0" w:hanging="326"/>
        <w:jc w:val="left"/>
        <w:rPr>
          <w:sz w:val="28"/>
        </w:rPr>
      </w:pP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still</w:t>
      </w:r>
      <w:r>
        <w:rPr>
          <w:spacing w:val="-2"/>
          <w:sz w:val="28"/>
        </w:rPr>
        <w:t xml:space="preserve"> </w:t>
      </w:r>
      <w:r>
        <w:rPr>
          <w:sz w:val="28"/>
        </w:rPr>
        <w:t>wanted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be</w:t>
      </w:r>
      <w:r>
        <w:rPr>
          <w:spacing w:val="-2"/>
          <w:sz w:val="28"/>
        </w:rPr>
        <w:t xml:space="preserve"> </w:t>
      </w:r>
      <w:r>
        <w:rPr>
          <w:sz w:val="28"/>
        </w:rPr>
        <w:t>a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sailor.</w:t>
      </w:r>
    </w:p>
    <w:p w14:paraId="06D2A4B9">
      <w:pPr>
        <w:pStyle w:val="8"/>
        <w:numPr>
          <w:ilvl w:val="0"/>
          <w:numId w:val="1"/>
        </w:numPr>
        <w:tabs>
          <w:tab w:val="left" w:pos="775"/>
        </w:tabs>
        <w:spacing w:before="120" w:after="0" w:line="240" w:lineRule="auto"/>
        <w:ind w:left="775" w:right="0" w:hanging="341"/>
        <w:jc w:val="left"/>
        <w:rPr>
          <w:sz w:val="28"/>
        </w:rPr>
      </w:pPr>
      <w:r>
        <w:rPr>
          <w:sz w:val="28"/>
        </w:rPr>
        <w:t>There</w:t>
      </w:r>
      <w:r>
        <w:rPr>
          <w:spacing w:val="-3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met</w:t>
      </w:r>
      <w:r>
        <w:rPr>
          <w:spacing w:val="-2"/>
          <w:sz w:val="28"/>
        </w:rPr>
        <w:t xml:space="preserve"> </w:t>
      </w: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boy</w:t>
      </w:r>
      <w:r>
        <w:rPr>
          <w:spacing w:val="-1"/>
          <w:sz w:val="28"/>
        </w:rPr>
        <w:t xml:space="preserve"> </w:t>
      </w:r>
      <w:r>
        <w:rPr>
          <w:sz w:val="28"/>
        </w:rPr>
        <w:t>whom</w:t>
      </w:r>
      <w:r>
        <w:rPr>
          <w:spacing w:val="-2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knew.</w:t>
      </w:r>
    </w:p>
    <w:p w14:paraId="5088E213">
      <w:pPr>
        <w:pStyle w:val="8"/>
        <w:numPr>
          <w:ilvl w:val="0"/>
          <w:numId w:val="1"/>
        </w:numPr>
        <w:tabs>
          <w:tab w:val="left" w:pos="775"/>
        </w:tabs>
        <w:spacing w:before="123" w:after="0" w:line="240" w:lineRule="auto"/>
        <w:ind w:left="775" w:right="0" w:hanging="341"/>
        <w:jc w:val="left"/>
        <w:rPr>
          <w:sz w:val="28"/>
        </w:rPr>
      </w:pPr>
      <w:r>
        <w:rPr>
          <w:sz w:val="28"/>
        </w:rPr>
        <w:t>At</w:t>
      </w:r>
      <w:r>
        <w:rPr>
          <w:spacing w:val="-5"/>
          <w:sz w:val="28"/>
        </w:rPr>
        <w:t xml:space="preserve"> </w:t>
      </w:r>
      <w:r>
        <w:rPr>
          <w:sz w:val="28"/>
        </w:rPr>
        <w:t>first</w:t>
      </w:r>
      <w:r>
        <w:rPr>
          <w:spacing w:val="-3"/>
          <w:sz w:val="28"/>
        </w:rPr>
        <w:t xml:space="preserve"> </w:t>
      </w:r>
      <w:r>
        <w:rPr>
          <w:sz w:val="28"/>
        </w:rPr>
        <w:t>everything</w:t>
      </w:r>
      <w:r>
        <w:rPr>
          <w:spacing w:val="-2"/>
          <w:sz w:val="28"/>
        </w:rPr>
        <w:t xml:space="preserve"> </w:t>
      </w:r>
      <w:r>
        <w:rPr>
          <w:sz w:val="28"/>
        </w:rPr>
        <w:t>went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well.</w:t>
      </w:r>
    </w:p>
    <w:p w14:paraId="70732B1F">
      <w:pPr>
        <w:pStyle w:val="8"/>
        <w:numPr>
          <w:ilvl w:val="0"/>
          <w:numId w:val="1"/>
        </w:numPr>
        <w:tabs>
          <w:tab w:val="left" w:pos="760"/>
        </w:tabs>
        <w:spacing w:before="120" w:after="0" w:line="240" w:lineRule="auto"/>
        <w:ind w:left="760" w:right="0" w:hanging="326"/>
        <w:jc w:val="left"/>
        <w:rPr>
          <w:sz w:val="28"/>
        </w:rPr>
      </w:pPr>
      <w:r>
        <w:rPr>
          <w:sz w:val="28"/>
        </w:rPr>
        <w:t>Our</w:t>
      </w:r>
      <w:r>
        <w:rPr>
          <w:spacing w:val="-1"/>
          <w:sz w:val="28"/>
        </w:rPr>
        <w:t xml:space="preserve"> </w:t>
      </w:r>
      <w:r>
        <w:rPr>
          <w:sz w:val="28"/>
        </w:rPr>
        <w:t>ship</w:t>
      </w:r>
      <w:r>
        <w:rPr>
          <w:spacing w:val="-1"/>
          <w:sz w:val="28"/>
        </w:rPr>
        <w:t xml:space="preserve"> </w:t>
      </w:r>
      <w:r>
        <w:rPr>
          <w:sz w:val="28"/>
        </w:rPr>
        <w:t>struggled with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waves</w:t>
      </w:r>
      <w:r>
        <w:rPr>
          <w:spacing w:val="-1"/>
          <w:sz w:val="28"/>
        </w:rPr>
        <w:t xml:space="preserve"> </w:t>
      </w:r>
      <w:r>
        <w:rPr>
          <w:sz w:val="28"/>
        </w:rPr>
        <w:t>for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long </w:t>
      </w:r>
      <w:r>
        <w:rPr>
          <w:spacing w:val="-2"/>
          <w:sz w:val="28"/>
        </w:rPr>
        <w:t>time.</w:t>
      </w:r>
    </w:p>
    <w:p w14:paraId="5C382363">
      <w:pPr>
        <w:pStyle w:val="2"/>
        <w:spacing w:before="165"/>
        <w:ind w:left="4223"/>
        <w:jc w:val="left"/>
      </w:pPr>
      <w:r>
        <w:t>Robinson</w:t>
      </w:r>
      <w:r>
        <w:rPr>
          <w:spacing w:val="-8"/>
        </w:rPr>
        <w:t xml:space="preserve"> </w:t>
      </w:r>
      <w:r>
        <w:rPr>
          <w:spacing w:val="-2"/>
        </w:rPr>
        <w:t>Crusoe</w:t>
      </w:r>
    </w:p>
    <w:p w14:paraId="33E210C0">
      <w:pPr>
        <w:pStyle w:val="6"/>
        <w:spacing w:before="121" w:line="264" w:lineRule="auto"/>
        <w:ind w:left="434" w:firstLine="708"/>
      </w:pPr>
      <w:r>
        <w:t>My</w:t>
      </w:r>
      <w:r>
        <w:rPr>
          <w:spacing w:val="38"/>
        </w:rPr>
        <w:t xml:space="preserve"> </w:t>
      </w:r>
      <w:r>
        <w:t>name</w:t>
      </w:r>
      <w:r>
        <w:rPr>
          <w:spacing w:val="38"/>
        </w:rPr>
        <w:t xml:space="preserve"> </w:t>
      </w:r>
      <w:r>
        <w:t>is</w:t>
      </w:r>
      <w:r>
        <w:rPr>
          <w:spacing w:val="38"/>
        </w:rPr>
        <w:t xml:space="preserve"> </w:t>
      </w:r>
      <w:r>
        <w:t>Robinson</w:t>
      </w:r>
      <w:r>
        <w:rPr>
          <w:spacing w:val="38"/>
        </w:rPr>
        <w:t xml:space="preserve"> </w:t>
      </w:r>
      <w:r>
        <w:t>Crusoe</w:t>
      </w:r>
      <w:r>
        <w:rPr>
          <w:spacing w:val="38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was</w:t>
      </w:r>
      <w:r>
        <w:rPr>
          <w:spacing w:val="38"/>
        </w:rPr>
        <w:t xml:space="preserve"> </w:t>
      </w:r>
      <w:r>
        <w:t>born</w:t>
      </w:r>
      <w:r>
        <w:rPr>
          <w:spacing w:val="38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city</w:t>
      </w:r>
      <w:r>
        <w:rPr>
          <w:spacing w:val="38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York.</w:t>
      </w:r>
      <w:r>
        <w:rPr>
          <w:spacing w:val="38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always wanted to go to sea. One day, when I was eighteen years old, I went to Hull.</w:t>
      </w:r>
    </w:p>
    <w:p w14:paraId="4EE930CC">
      <w:pPr>
        <w:pStyle w:val="8"/>
        <w:numPr>
          <w:ilvl w:val="0"/>
          <w:numId w:val="2"/>
        </w:numPr>
        <w:tabs>
          <w:tab w:val="left" w:pos="759"/>
          <w:tab w:val="left" w:pos="1664"/>
        </w:tabs>
        <w:spacing w:before="17" w:after="0" w:line="240" w:lineRule="auto"/>
        <w:ind w:left="759" w:right="0" w:hanging="325"/>
        <w:jc w:val="left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boy’s</w:t>
      </w:r>
      <w:r>
        <w:rPr>
          <w:spacing w:val="-2"/>
          <w:sz w:val="28"/>
        </w:rPr>
        <w:t xml:space="preserve"> </w:t>
      </w:r>
      <w:r>
        <w:rPr>
          <w:sz w:val="28"/>
        </w:rPr>
        <w:t>father</w:t>
      </w:r>
      <w:r>
        <w:rPr>
          <w:spacing w:val="-1"/>
          <w:sz w:val="28"/>
        </w:rPr>
        <w:t xml:space="preserve"> </w:t>
      </w:r>
      <w:r>
        <w:rPr>
          <w:sz w:val="28"/>
        </w:rPr>
        <w:t>was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captain</w:t>
      </w:r>
      <w:r>
        <w:rPr>
          <w:spacing w:val="-1"/>
          <w:sz w:val="28"/>
        </w:rPr>
        <w:t xml:space="preserve"> </w:t>
      </w:r>
      <w:r>
        <w:rPr>
          <w:sz w:val="28"/>
        </w:rPr>
        <w:t>of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1"/>
          <w:sz w:val="28"/>
        </w:rPr>
        <w:t xml:space="preserve"> </w:t>
      </w:r>
      <w:r>
        <w:rPr>
          <w:sz w:val="28"/>
        </w:rPr>
        <w:t>ship.</w:t>
      </w:r>
      <w:r>
        <w:rPr>
          <w:spacing w:val="-1"/>
          <w:sz w:val="28"/>
        </w:rPr>
        <w:t xml:space="preserve"> </w:t>
      </w:r>
      <w:r>
        <w:rPr>
          <w:sz w:val="28"/>
        </w:rPr>
        <w:t>That</w:t>
      </w:r>
      <w:r>
        <w:rPr>
          <w:spacing w:val="-2"/>
          <w:sz w:val="28"/>
        </w:rPr>
        <w:t xml:space="preserve"> </w:t>
      </w:r>
      <w:r>
        <w:rPr>
          <w:sz w:val="28"/>
        </w:rPr>
        <w:t>boy</w:t>
      </w:r>
      <w:r>
        <w:rPr>
          <w:spacing w:val="-1"/>
          <w:sz w:val="28"/>
        </w:rPr>
        <w:t xml:space="preserve"> </w:t>
      </w:r>
      <w:r>
        <w:rPr>
          <w:sz w:val="28"/>
        </w:rPr>
        <w:t>said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me,</w:t>
      </w:r>
      <w:r>
        <w:rPr>
          <w:spacing w:val="-1"/>
          <w:sz w:val="28"/>
        </w:rPr>
        <w:t xml:space="preserve"> </w:t>
      </w:r>
      <w:r>
        <w:rPr>
          <w:sz w:val="28"/>
        </w:rPr>
        <w:t>‘Rob,</w:t>
      </w:r>
      <w:r>
        <w:rPr>
          <w:spacing w:val="3"/>
          <w:sz w:val="28"/>
        </w:rPr>
        <w:t xml:space="preserve"> </w:t>
      </w:r>
      <w:r>
        <w:rPr>
          <w:spacing w:val="-5"/>
          <w:sz w:val="28"/>
        </w:rPr>
        <w:t>do</w:t>
      </w:r>
    </w:p>
    <w:p w14:paraId="6DD1762F">
      <w:pPr>
        <w:spacing w:before="61" w:line="283" w:lineRule="auto"/>
        <w:ind w:left="1133" w:right="3305" w:hanging="707"/>
        <w:jc w:val="left"/>
        <w:rPr>
          <w:sz w:val="27"/>
        </w:rPr>
      </w:pPr>
      <w:r>
        <w:rPr>
          <w:sz w:val="27"/>
        </w:rPr>
        <w:t>you</w:t>
      </w:r>
      <w:r>
        <w:rPr>
          <w:spacing w:val="-3"/>
          <w:sz w:val="27"/>
        </w:rPr>
        <w:t xml:space="preserve"> </w:t>
      </w:r>
      <w:r>
        <w:rPr>
          <w:sz w:val="27"/>
        </w:rPr>
        <w:t>want</w:t>
      </w:r>
      <w:r>
        <w:rPr>
          <w:spacing w:val="-4"/>
          <w:sz w:val="27"/>
        </w:rPr>
        <w:t xml:space="preserve"> </w:t>
      </w:r>
      <w:r>
        <w:rPr>
          <w:sz w:val="27"/>
        </w:rPr>
        <w:t>to</w:t>
      </w:r>
      <w:r>
        <w:rPr>
          <w:spacing w:val="-3"/>
          <w:sz w:val="27"/>
        </w:rPr>
        <w:t xml:space="preserve"> </w:t>
      </w:r>
      <w:r>
        <w:rPr>
          <w:sz w:val="27"/>
        </w:rPr>
        <w:t>sail</w:t>
      </w:r>
      <w:r>
        <w:rPr>
          <w:spacing w:val="-4"/>
          <w:sz w:val="27"/>
        </w:rPr>
        <w:t xml:space="preserve"> </w:t>
      </w:r>
      <w:r>
        <w:rPr>
          <w:sz w:val="27"/>
        </w:rPr>
        <w:t>on</w:t>
      </w:r>
      <w:r>
        <w:rPr>
          <w:spacing w:val="-3"/>
          <w:sz w:val="27"/>
        </w:rPr>
        <w:t xml:space="preserve"> </w:t>
      </w:r>
      <w:r>
        <w:rPr>
          <w:sz w:val="27"/>
        </w:rPr>
        <w:t>our</w:t>
      </w:r>
      <w:r>
        <w:rPr>
          <w:spacing w:val="-3"/>
          <w:sz w:val="27"/>
        </w:rPr>
        <w:t xml:space="preserve"> </w:t>
      </w:r>
      <w:r>
        <w:rPr>
          <w:sz w:val="27"/>
        </w:rPr>
        <w:t>ship?</w:t>
      </w:r>
      <w:r>
        <w:rPr>
          <w:spacing w:val="-4"/>
          <w:sz w:val="27"/>
        </w:rPr>
        <w:t xml:space="preserve"> </w:t>
      </w:r>
      <w:r>
        <w:rPr>
          <w:sz w:val="27"/>
        </w:rPr>
        <w:t>We</w:t>
      </w:r>
      <w:r>
        <w:rPr>
          <w:spacing w:val="-4"/>
          <w:sz w:val="27"/>
        </w:rPr>
        <w:t xml:space="preserve"> </w:t>
      </w:r>
      <w:r>
        <w:rPr>
          <w:sz w:val="27"/>
        </w:rPr>
        <w:t>start</w:t>
      </w:r>
      <w:r>
        <w:rPr>
          <w:spacing w:val="-4"/>
          <w:sz w:val="27"/>
        </w:rPr>
        <w:t xml:space="preserve"> </w:t>
      </w:r>
      <w:r>
        <w:rPr>
          <w:sz w:val="27"/>
        </w:rPr>
        <w:t>to</w:t>
      </w:r>
      <w:r>
        <w:rPr>
          <w:spacing w:val="-3"/>
          <w:sz w:val="27"/>
        </w:rPr>
        <w:t xml:space="preserve"> </w:t>
      </w:r>
      <w:r>
        <w:rPr>
          <w:sz w:val="27"/>
        </w:rPr>
        <w:t>London</w:t>
      </w:r>
      <w:r>
        <w:rPr>
          <w:spacing w:val="-3"/>
          <w:sz w:val="27"/>
        </w:rPr>
        <w:t xml:space="preserve"> </w:t>
      </w:r>
      <w:r>
        <w:rPr>
          <w:sz w:val="27"/>
        </w:rPr>
        <w:t>today.’</w:t>
      </w:r>
      <w:r>
        <w:rPr>
          <w:spacing w:val="-3"/>
          <w:sz w:val="27"/>
        </w:rPr>
        <w:t xml:space="preserve"> </w:t>
      </w:r>
      <w:r>
        <w:rPr>
          <w:sz w:val="27"/>
        </w:rPr>
        <w:t>I was very glad, of course, and agreed at once.</w:t>
      </w:r>
    </w:p>
    <w:p w14:paraId="4EBF85DC">
      <w:pPr>
        <w:pStyle w:val="6"/>
        <w:tabs>
          <w:tab w:val="left" w:pos="8228"/>
        </w:tabs>
        <w:spacing w:line="276" w:lineRule="auto"/>
        <w:ind w:left="434" w:right="306" w:firstLine="700"/>
      </w:pPr>
      <w:r>
        <w:t xml:space="preserve">In the open sea we were caught in a terrible storm. </w:t>
      </w:r>
      <w:r>
        <w:rPr>
          <w:b/>
        </w:rPr>
        <w:t>(2)</w:t>
      </w:r>
      <w:r>
        <w:rPr>
          <w:u w:val="single"/>
        </w:rPr>
        <w:tab/>
      </w:r>
      <w:r>
        <w:t>Finally it went to the bottom and we were all thrown into the sea. A ship which was passing by sent</w:t>
      </w:r>
      <w:r>
        <w:rPr>
          <w:spacing w:val="40"/>
        </w:rPr>
        <w:t xml:space="preserve"> </w:t>
      </w:r>
      <w:r>
        <w:t>a boat and saved us. In the morning we reached the shore.</w:t>
      </w:r>
    </w:p>
    <w:p w14:paraId="44142200">
      <w:pPr>
        <w:pStyle w:val="6"/>
        <w:tabs>
          <w:tab w:val="left" w:pos="8818"/>
        </w:tabs>
        <w:spacing w:line="276" w:lineRule="auto"/>
        <w:ind w:left="434" w:right="306" w:firstLine="700"/>
      </w:pPr>
      <w:r>
        <w:t xml:space="preserve">I was very young then and soon forgot the terrible storm. </w:t>
      </w:r>
      <w:r>
        <w:rPr>
          <w:b/>
        </w:rPr>
        <w:t>(3)</w:t>
      </w:r>
      <w:r>
        <w:rPr>
          <w:u w:val="single"/>
        </w:rPr>
        <w:tab/>
      </w:r>
      <w:r>
        <w:t>I went to London. There I met the captain of a ship that was going to Africa. The captain was a very</w:t>
      </w:r>
      <w:r>
        <w:rPr>
          <w:spacing w:val="40"/>
        </w:rPr>
        <w:t xml:space="preserve"> </w:t>
      </w:r>
      <w:r>
        <w:t>nice</w:t>
      </w:r>
      <w:r>
        <w:rPr>
          <w:spacing w:val="40"/>
        </w:rPr>
        <w:t xml:space="preserve"> </w:t>
      </w:r>
      <w:r>
        <w:t>gentleman.</w:t>
      </w:r>
      <w:r>
        <w:rPr>
          <w:spacing w:val="40"/>
        </w:rPr>
        <w:t xml:space="preserve"> </w:t>
      </w:r>
      <w:r>
        <w:t>We</w:t>
      </w:r>
      <w:r>
        <w:rPr>
          <w:spacing w:val="40"/>
        </w:rPr>
        <w:t xml:space="preserve"> </w:t>
      </w:r>
      <w:r>
        <w:t>liked</w:t>
      </w:r>
      <w:r>
        <w:rPr>
          <w:spacing w:val="40"/>
        </w:rPr>
        <w:t xml:space="preserve"> </w:t>
      </w:r>
      <w:r>
        <w:t>each</w:t>
      </w:r>
      <w:r>
        <w:rPr>
          <w:spacing w:val="40"/>
        </w:rPr>
        <w:t xml:space="preserve"> </w:t>
      </w:r>
      <w:r>
        <w:t>other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soon</w:t>
      </w:r>
      <w:r>
        <w:rPr>
          <w:spacing w:val="40"/>
        </w:rPr>
        <w:t xml:space="preserve"> </w:t>
      </w:r>
      <w:r>
        <w:t>became</w:t>
      </w:r>
      <w:r>
        <w:rPr>
          <w:spacing w:val="40"/>
        </w:rPr>
        <w:t xml:space="preserve"> </w:t>
      </w:r>
      <w:r>
        <w:t>friends.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captain invited me to sail to Africa with him. Of course, I agreed with pleasure.</w:t>
      </w:r>
    </w:p>
    <w:p w14:paraId="3F41BBB1">
      <w:pPr>
        <w:pStyle w:val="6"/>
        <w:spacing w:line="266" w:lineRule="auto"/>
        <w:ind w:left="434" w:firstLine="708"/>
      </w:pPr>
      <w:r>
        <w:t>The voyage to Africa was successful. But when we came back to England, the captain died, and I had to go on my second voyage to Africa without my friend.</w:t>
      </w:r>
    </w:p>
    <w:p w14:paraId="259DA43E">
      <w:pPr>
        <w:pStyle w:val="8"/>
        <w:numPr>
          <w:ilvl w:val="1"/>
          <w:numId w:val="2"/>
        </w:numPr>
        <w:tabs>
          <w:tab w:val="left" w:pos="1460"/>
          <w:tab w:val="left" w:pos="2365"/>
        </w:tabs>
        <w:spacing w:before="6" w:after="0" w:line="273" w:lineRule="auto"/>
        <w:ind w:left="434" w:right="288" w:firstLine="700"/>
        <w:jc w:val="left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>The weather was fine and the sea was calm. But not far from the shores of Africa we met a ship with a black flag. It was a pirate ship, and the pirates attacked</w:t>
      </w:r>
      <w:r>
        <w:rPr>
          <w:spacing w:val="30"/>
          <w:sz w:val="28"/>
        </w:rPr>
        <w:t xml:space="preserve"> </w:t>
      </w:r>
      <w:r>
        <w:rPr>
          <w:sz w:val="28"/>
        </w:rPr>
        <w:t>us.</w:t>
      </w:r>
      <w:r>
        <w:rPr>
          <w:spacing w:val="30"/>
          <w:sz w:val="28"/>
        </w:rPr>
        <w:t xml:space="preserve"> </w:t>
      </w:r>
      <w:r>
        <w:rPr>
          <w:sz w:val="28"/>
        </w:rPr>
        <w:t>Our</w:t>
      </w:r>
      <w:r>
        <w:rPr>
          <w:spacing w:val="30"/>
          <w:sz w:val="28"/>
        </w:rPr>
        <w:t xml:space="preserve"> </w:t>
      </w:r>
      <w:r>
        <w:rPr>
          <w:sz w:val="28"/>
        </w:rPr>
        <w:t>sailors</w:t>
      </w:r>
      <w:r>
        <w:rPr>
          <w:spacing w:val="30"/>
          <w:sz w:val="28"/>
        </w:rPr>
        <w:t xml:space="preserve"> </w:t>
      </w:r>
      <w:r>
        <w:rPr>
          <w:sz w:val="28"/>
        </w:rPr>
        <w:t>fought</w:t>
      </w:r>
      <w:r>
        <w:rPr>
          <w:spacing w:val="30"/>
          <w:sz w:val="28"/>
        </w:rPr>
        <w:t xml:space="preserve"> </w:t>
      </w:r>
      <w:r>
        <w:rPr>
          <w:sz w:val="28"/>
        </w:rPr>
        <w:t>bravely,</w:t>
      </w:r>
      <w:r>
        <w:rPr>
          <w:spacing w:val="30"/>
          <w:sz w:val="28"/>
        </w:rPr>
        <w:t xml:space="preserve"> </w:t>
      </w:r>
      <w:r>
        <w:rPr>
          <w:sz w:val="28"/>
        </w:rPr>
        <w:t>but</w:t>
      </w:r>
      <w:r>
        <w:rPr>
          <w:spacing w:val="30"/>
          <w:sz w:val="28"/>
        </w:rPr>
        <w:t xml:space="preserve"> </w:t>
      </w:r>
      <w:r>
        <w:rPr>
          <w:sz w:val="28"/>
        </w:rPr>
        <w:t>the</w:t>
      </w:r>
      <w:r>
        <w:rPr>
          <w:spacing w:val="30"/>
          <w:sz w:val="28"/>
        </w:rPr>
        <w:t xml:space="preserve"> </w:t>
      </w:r>
      <w:r>
        <w:rPr>
          <w:sz w:val="28"/>
        </w:rPr>
        <w:t>pirates</w:t>
      </w:r>
      <w:r>
        <w:rPr>
          <w:spacing w:val="30"/>
          <w:sz w:val="28"/>
        </w:rPr>
        <w:t xml:space="preserve"> </w:t>
      </w:r>
      <w:r>
        <w:rPr>
          <w:sz w:val="28"/>
        </w:rPr>
        <w:t>were</w:t>
      </w:r>
      <w:r>
        <w:rPr>
          <w:spacing w:val="30"/>
          <w:sz w:val="28"/>
        </w:rPr>
        <w:t xml:space="preserve"> </w:t>
      </w:r>
      <w:r>
        <w:rPr>
          <w:sz w:val="28"/>
        </w:rPr>
        <w:t>stronger.</w:t>
      </w:r>
      <w:r>
        <w:rPr>
          <w:spacing w:val="30"/>
          <w:sz w:val="28"/>
        </w:rPr>
        <w:t xml:space="preserve"> </w:t>
      </w:r>
      <w:r>
        <w:rPr>
          <w:sz w:val="28"/>
        </w:rPr>
        <w:t>Some</w:t>
      </w:r>
      <w:r>
        <w:rPr>
          <w:spacing w:val="30"/>
          <w:sz w:val="28"/>
        </w:rPr>
        <w:t xml:space="preserve"> </w:t>
      </w:r>
      <w:r>
        <w:rPr>
          <w:sz w:val="28"/>
        </w:rPr>
        <w:t>of</w:t>
      </w:r>
      <w:r>
        <w:rPr>
          <w:spacing w:val="30"/>
          <w:sz w:val="28"/>
        </w:rPr>
        <w:t xml:space="preserve"> </w:t>
      </w:r>
      <w:r>
        <w:rPr>
          <w:sz w:val="28"/>
        </w:rPr>
        <w:t>our men</w:t>
      </w:r>
      <w:r>
        <w:rPr>
          <w:spacing w:val="-2"/>
          <w:sz w:val="28"/>
        </w:rPr>
        <w:t xml:space="preserve"> </w:t>
      </w:r>
      <w:r>
        <w:rPr>
          <w:sz w:val="28"/>
        </w:rPr>
        <w:t>were</w:t>
      </w:r>
      <w:r>
        <w:rPr>
          <w:spacing w:val="-2"/>
          <w:sz w:val="28"/>
        </w:rPr>
        <w:t xml:space="preserve"> </w:t>
      </w:r>
      <w:r>
        <w:rPr>
          <w:sz w:val="28"/>
        </w:rPr>
        <w:t>killed,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others</w:t>
      </w:r>
      <w:r>
        <w:rPr>
          <w:spacing w:val="-2"/>
          <w:sz w:val="28"/>
        </w:rPr>
        <w:t xml:space="preserve"> </w:t>
      </w:r>
      <w:r>
        <w:rPr>
          <w:sz w:val="28"/>
        </w:rPr>
        <w:t>were</w:t>
      </w:r>
      <w:r>
        <w:rPr>
          <w:spacing w:val="-2"/>
          <w:sz w:val="28"/>
        </w:rPr>
        <w:t xml:space="preserve"> </w:t>
      </w:r>
      <w:r>
        <w:rPr>
          <w:sz w:val="28"/>
        </w:rPr>
        <w:t>taken</w:t>
      </w:r>
      <w:r>
        <w:rPr>
          <w:spacing w:val="-2"/>
          <w:sz w:val="28"/>
        </w:rPr>
        <w:t xml:space="preserve"> </w:t>
      </w:r>
      <w:r>
        <w:rPr>
          <w:sz w:val="28"/>
        </w:rPr>
        <w:t>prisoner.</w:t>
      </w:r>
      <w:r>
        <w:rPr>
          <w:spacing w:val="-2"/>
          <w:sz w:val="28"/>
        </w:rPr>
        <w:t xml:space="preserve"> </w:t>
      </w:r>
      <w:r>
        <w:rPr>
          <w:sz w:val="28"/>
        </w:rPr>
        <w:t>When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pirate</w:t>
      </w:r>
      <w:r>
        <w:rPr>
          <w:spacing w:val="-2"/>
          <w:sz w:val="28"/>
        </w:rPr>
        <w:t xml:space="preserve"> </w:t>
      </w:r>
      <w:r>
        <w:rPr>
          <w:sz w:val="28"/>
        </w:rPr>
        <w:t>ship</w:t>
      </w:r>
      <w:r>
        <w:rPr>
          <w:spacing w:val="-2"/>
          <w:sz w:val="28"/>
        </w:rPr>
        <w:t xml:space="preserve"> </w:t>
      </w:r>
      <w:r>
        <w:rPr>
          <w:sz w:val="28"/>
        </w:rPr>
        <w:t>came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the port, the captain took me to his house and made me his slave.</w:t>
      </w:r>
    </w:p>
    <w:p w14:paraId="271EE727">
      <w:pPr>
        <w:pStyle w:val="8"/>
        <w:numPr>
          <w:ilvl w:val="1"/>
          <w:numId w:val="2"/>
        </w:numPr>
        <w:tabs>
          <w:tab w:val="left" w:pos="1460"/>
          <w:tab w:val="left" w:pos="2365"/>
        </w:tabs>
        <w:spacing w:before="8" w:after="0" w:line="278" w:lineRule="auto"/>
        <w:ind w:left="434" w:right="623" w:firstLine="700"/>
        <w:jc w:val="left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>I</w:t>
      </w:r>
      <w:r>
        <w:rPr>
          <w:spacing w:val="-2"/>
          <w:sz w:val="28"/>
        </w:rPr>
        <w:t xml:space="preserve"> </w:t>
      </w:r>
      <w:r>
        <w:rPr>
          <w:sz w:val="28"/>
        </w:rPr>
        <w:t>had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work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house</w:t>
      </w:r>
      <w:r>
        <w:rPr>
          <w:spacing w:val="-3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yard</w:t>
      </w:r>
      <w:r>
        <w:rPr>
          <w:spacing w:val="-2"/>
          <w:sz w:val="28"/>
        </w:rPr>
        <w:t xml:space="preserve"> </w:t>
      </w:r>
      <w:r>
        <w:rPr>
          <w:sz w:val="28"/>
        </w:rPr>
        <w:t>with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other</w:t>
      </w:r>
      <w:r>
        <w:rPr>
          <w:spacing w:val="-2"/>
          <w:sz w:val="28"/>
        </w:rPr>
        <w:t xml:space="preserve"> </w:t>
      </w:r>
      <w:r>
        <w:rPr>
          <w:sz w:val="28"/>
        </w:rPr>
        <w:t>slaves.</w:t>
      </w:r>
      <w:r>
        <w:rPr>
          <w:spacing w:val="-2"/>
          <w:sz w:val="28"/>
        </w:rPr>
        <w:t xml:space="preserve"> </w:t>
      </w:r>
      <w:r>
        <w:rPr>
          <w:sz w:val="28"/>
        </w:rPr>
        <w:t>It was quite impossible to run away.</w:t>
      </w:r>
    </w:p>
    <w:p w14:paraId="1DAE06D6">
      <w:pPr>
        <w:pStyle w:val="6"/>
        <w:rPr>
          <w:sz w:val="20"/>
        </w:rPr>
      </w:pPr>
    </w:p>
    <w:p w14:paraId="1F544FCF">
      <w:pPr>
        <w:pStyle w:val="6"/>
        <w:spacing w:before="6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654685</wp:posOffset>
                </wp:positionH>
                <wp:positionV relativeFrom="paragraph">
                  <wp:posOffset>203200</wp:posOffset>
                </wp:positionV>
                <wp:extent cx="6254750" cy="514350"/>
                <wp:effectExtent l="0" t="0" r="0" b="0"/>
                <wp:wrapTopAndBottom/>
                <wp:docPr id="9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4750" cy="5143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F2F1475">
                            <w:pPr>
                              <w:spacing w:before="98"/>
                              <w:ind w:left="1" w:right="0" w:firstLine="0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Transfer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your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answers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to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answer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sheet!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26" o:spt="202" type="#_x0000_t202" style="position:absolute;left:0pt;margin-left:51.55pt;margin-top:16pt;height:40.5pt;width:492.5pt;mso-position-horizontal-relative:page;mso-wrap-distance-bottom:0pt;mso-wrap-distance-top:0pt;z-index:-251653120;mso-width-relative:page;mso-height-relative:page;" filled="f" stroked="t" coordsize="21600,21600" o:gfxdata="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hOiCa2gAAAAsBAAAP&#10;AAAAAAAAAAEAIAAAACIAAABkcnMvZG93bnJldi54bWxQSwECFAAUAAAACACHTuJA+VN5ud0BAADX&#10;AwAADgAAAAAAAAABACAAAAApAQAAZHJzL2Uyb0RvYy54bWxQSwUGAAAAAAYABgBZAQAAeAUAAAAA&#10;">
                <v:fill on="f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 w14:paraId="7F2F1475">
                      <w:pPr>
                        <w:spacing w:before="98"/>
                        <w:ind w:left="1" w:right="0" w:firstLine="0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Transfer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your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answers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to</w:t>
                      </w:r>
                      <w:r>
                        <w:rPr>
                          <w:b/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answer</w:t>
                      </w:r>
                      <w:r>
                        <w:rPr>
                          <w:b/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sheet!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B78F5B6">
      <w:pPr>
        <w:pStyle w:val="6"/>
        <w:spacing w:after="0"/>
        <w:rPr>
          <w:sz w:val="20"/>
        </w:rPr>
        <w:sectPr>
          <w:pgSz w:w="11910" w:h="16840"/>
          <w:pgMar w:top="780" w:right="850" w:bottom="1120" w:left="708" w:header="0" w:footer="932" w:gutter="0"/>
          <w:cols w:space="720" w:num="1"/>
        </w:sectPr>
      </w:pPr>
    </w:p>
    <w:p w14:paraId="5ED8EBD5">
      <w:pPr>
        <w:pStyle w:val="2"/>
        <w:spacing w:before="63"/>
        <w:ind w:right="13"/>
      </w:pPr>
      <w:r>
        <w:t xml:space="preserve">Part 3 (15 </w:t>
      </w:r>
      <w:r>
        <w:rPr>
          <w:spacing w:val="-2"/>
        </w:rPr>
        <w:t>minutes)</w:t>
      </w:r>
    </w:p>
    <w:p w14:paraId="6760CA36">
      <w:pPr>
        <w:spacing w:before="242"/>
        <w:ind w:left="160" w:right="18" w:firstLine="0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points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5"/>
          <w:sz w:val="28"/>
        </w:rPr>
        <w:t>20</w:t>
      </w:r>
    </w:p>
    <w:p w14:paraId="33B25BA3">
      <w:pPr>
        <w:pStyle w:val="2"/>
        <w:spacing w:after="3" w:line="328" w:lineRule="auto"/>
        <w:ind w:left="4144" w:right="3978"/>
      </w:pPr>
      <w:r>
        <w:rPr>
          <w:u w:val="single"/>
        </w:rPr>
        <w:t>Use</w:t>
      </w:r>
      <w:r>
        <w:rPr>
          <w:spacing w:val="-18"/>
          <w:u w:val="single"/>
        </w:rPr>
        <w:t xml:space="preserve"> </w:t>
      </w:r>
      <w:r>
        <w:rPr>
          <w:u w:val="single"/>
        </w:rPr>
        <w:t>of</w:t>
      </w:r>
      <w:r>
        <w:rPr>
          <w:spacing w:val="-16"/>
          <w:u w:val="single"/>
        </w:rPr>
        <w:t xml:space="preserve"> </w:t>
      </w:r>
      <w:r>
        <w:rPr>
          <w:u w:val="single"/>
        </w:rPr>
        <w:t>English</w:t>
      </w:r>
      <w:r>
        <w:t xml:space="preserve"> Task 1</w:t>
      </w:r>
    </w:p>
    <w:p w14:paraId="20F3CFBF">
      <w:pPr>
        <w:pStyle w:val="6"/>
        <w:ind w:left="316"/>
        <w:rPr>
          <w:sz w:val="20"/>
        </w:rPr>
      </w:pPr>
      <w:r>
        <w:rPr>
          <w:sz w:val="20"/>
        </w:rPr>
        <mc:AlternateContent>
          <mc:Choice Requires="wpg">
            <w:drawing>
              <wp:inline distT="0" distB="0" distL="0" distR="0">
                <wp:extent cx="6269990" cy="699135"/>
                <wp:effectExtent l="0" t="0" r="0" b="5715"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9990" cy="699135"/>
                          <a:chOff x="0" y="0"/>
                          <a:chExt cx="6269990" cy="699135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9977" cy="6991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6269990" cy="6991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12724F">
                              <w:pPr>
                                <w:spacing w:before="312"/>
                                <w:ind w:left="182" w:right="0" w:firstLine="0"/>
                                <w:jc w:val="lef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Read</w:t>
                              </w:r>
                              <w:r>
                                <w:rPr>
                                  <w:i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story.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Choose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best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word</w:t>
                              </w:r>
                              <w:r>
                                <w:rPr>
                                  <w:i/>
                                  <w:spacing w:val="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8"/>
                                </w:rPr>
                                <w:t>A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,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8"/>
                                </w:rPr>
                                <w:t>B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or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8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for</w:t>
                              </w: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each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gap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8"/>
                                </w:rPr>
                                <w:t xml:space="preserve">– 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8"/>
                                </w:rPr>
                                <w:t>16</w:t>
                              </w:r>
                              <w:r>
                                <w:rPr>
                                  <w:i/>
                                  <w:spacing w:val="-5"/>
                                  <w:sz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" o:spid="_x0000_s1026" o:spt="203" style="height:55.05pt;width:493.7pt;" coordsize="6269990,699135" o:gfxdata="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">
                <o:lock v:ext="edit" aspectratio="f"/>
                <v:shape id="Image 12" o:spid="_x0000_s1026" o:spt="75" type="#_x0000_t75" style="position:absolute;left:0;top:0;height:699134;width:6269977;" filled="f" o:preferrelative="t" stroked="f" coordsize="21600,21600" o:gfxdata="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E4sg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1" o:title=""/>
                  <o:lock v:ext="edit" aspectratio="f"/>
                </v:shape>
                <v:shape id="Textbox 13" o:spid="_x0000_s1026" o:spt="202" type="#_x0000_t202" style="position:absolute;left:0;top:0;height:699135;width:6269990;" filled="f" stroked="f" coordsize="21600,21600" o:gfxdata="UEsDBAoAAAAAAIdO4kAAAAAAAAAAAAAAAAAEAAAAZHJzL1BLAwQUAAAACACHTuJA+thvz7wAAADb&#10;AAAADwAAAGRycy9kb3ducmV2LnhtbEVP32vCMBB+F/Y/hBv4pokT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Yb8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812724F">
                        <w:pPr>
                          <w:spacing w:before="312"/>
                          <w:ind w:left="182" w:right="0" w:firstLine="0"/>
                          <w:jc w:val="lef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Read</w:t>
                        </w:r>
                        <w:r>
                          <w:rPr>
                            <w:i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the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story.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Choose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the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best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word</w:t>
                        </w:r>
                        <w:r>
                          <w:rPr>
                            <w:i/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A</w:t>
                        </w:r>
                        <w:r>
                          <w:rPr>
                            <w:i/>
                            <w:sz w:val="28"/>
                          </w:rPr>
                          <w:t>,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B</w:t>
                        </w: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or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C</w:t>
                        </w: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for</w:t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each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gap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1</w:t>
                        </w: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 xml:space="preserve">– </w:t>
                        </w:r>
                        <w:r>
                          <w:rPr>
                            <w:b/>
                            <w:i/>
                            <w:spacing w:val="-5"/>
                            <w:sz w:val="28"/>
                          </w:rPr>
                          <w:t>16</w:t>
                        </w:r>
                        <w:r>
                          <w:rPr>
                            <w:i/>
                            <w:spacing w:val="-5"/>
                            <w:sz w:val="28"/>
                          </w:rPr>
                          <w:t>: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244DF925">
      <w:pPr>
        <w:pStyle w:val="6"/>
        <w:spacing w:before="6"/>
        <w:rPr>
          <w:b/>
        </w:rPr>
      </w:pPr>
    </w:p>
    <w:p w14:paraId="6DB7C08E">
      <w:pPr>
        <w:spacing w:before="0"/>
        <w:ind w:left="160" w:right="3" w:firstLine="0"/>
        <w:jc w:val="center"/>
        <w:rPr>
          <w:b/>
          <w:sz w:val="28"/>
        </w:rPr>
      </w:pPr>
      <w:r>
        <w:rPr>
          <w:b/>
          <w:sz w:val="28"/>
        </w:rPr>
        <w:t>The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mice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cat</w:t>
      </w:r>
    </w:p>
    <w:p w14:paraId="7D474266">
      <w:pPr>
        <w:pStyle w:val="6"/>
        <w:rPr>
          <w:b/>
        </w:rPr>
      </w:pPr>
    </w:p>
    <w:p w14:paraId="05B44AA9">
      <w:pPr>
        <w:pStyle w:val="6"/>
        <w:tabs>
          <w:tab w:val="left" w:pos="5908"/>
        </w:tabs>
        <w:ind w:left="1142"/>
      </w:pPr>
      <w:r>
        <w:t>Long,</w:t>
      </w:r>
      <w:r>
        <w:rPr>
          <w:spacing w:val="18"/>
        </w:rPr>
        <w:t xml:space="preserve"> </w:t>
      </w:r>
      <w:r>
        <w:t>long</w:t>
      </w:r>
      <w:r>
        <w:rPr>
          <w:spacing w:val="18"/>
        </w:rPr>
        <w:t xml:space="preserve"> </w:t>
      </w:r>
      <w:r>
        <w:t>ago</w:t>
      </w:r>
      <w:r>
        <w:rPr>
          <w:spacing w:val="18"/>
        </w:rPr>
        <w:t xml:space="preserve"> </w:t>
      </w:r>
      <w:r>
        <w:t>there</w:t>
      </w:r>
      <w:r>
        <w:rPr>
          <w:spacing w:val="18"/>
        </w:rPr>
        <w:t xml:space="preserve"> </w:t>
      </w:r>
      <w:r>
        <w:t>lived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lot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(1)</w:t>
      </w:r>
      <w:r>
        <w:rPr>
          <w:spacing w:val="14"/>
        </w:rPr>
        <w:t xml:space="preserve"> </w:t>
      </w:r>
      <w:r>
        <w:rPr>
          <w:u w:val="single"/>
        </w:rPr>
        <w:tab/>
      </w:r>
      <w:r>
        <w:rPr>
          <w:spacing w:val="-5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an</w:t>
      </w:r>
      <w:r>
        <w:rPr>
          <w:spacing w:val="13"/>
        </w:rPr>
        <w:t xml:space="preserve"> </w:t>
      </w:r>
      <w:r>
        <w:t>old</w:t>
      </w:r>
      <w:r>
        <w:rPr>
          <w:spacing w:val="13"/>
        </w:rPr>
        <w:t xml:space="preserve"> </w:t>
      </w:r>
      <w:r>
        <w:t>house.</w:t>
      </w:r>
      <w:r>
        <w:rPr>
          <w:spacing w:val="13"/>
        </w:rPr>
        <w:t xml:space="preserve"> </w:t>
      </w:r>
      <w:r>
        <w:t>There</w:t>
      </w:r>
      <w:r>
        <w:rPr>
          <w:spacing w:val="14"/>
        </w:rPr>
        <w:t xml:space="preserve"> </w:t>
      </w:r>
      <w:r>
        <w:t>lived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cat</w:t>
      </w:r>
      <w:r>
        <w:rPr>
          <w:spacing w:val="14"/>
        </w:rPr>
        <w:t xml:space="preserve"> </w:t>
      </w:r>
      <w:r>
        <w:t>in</w:t>
      </w:r>
    </w:p>
    <w:p w14:paraId="2F83CE2A">
      <w:pPr>
        <w:pStyle w:val="6"/>
        <w:tabs>
          <w:tab w:val="left" w:pos="1178"/>
          <w:tab w:val="left" w:pos="2550"/>
          <w:tab w:val="left" w:pos="4283"/>
          <w:tab w:val="left" w:pos="7870"/>
          <w:tab w:val="left" w:pos="7961"/>
        </w:tabs>
        <w:ind w:left="434" w:right="293"/>
      </w:pPr>
      <w:r>
        <w:t xml:space="preserve">(2) </w:t>
      </w:r>
      <w:r>
        <w:rPr>
          <w:u w:val="single"/>
        </w:rPr>
        <w:tab/>
      </w:r>
      <w:r>
        <w:t xml:space="preserve">house too. The mice (3) </w:t>
      </w:r>
      <w:r>
        <w:rPr>
          <w:u w:val="single"/>
        </w:rPr>
        <w:tab/>
      </w:r>
      <w:r>
        <w:t xml:space="preserve">afraid of the cat but they (4) </w:t>
      </w:r>
      <w:r>
        <w:rPr>
          <w:u w:val="single"/>
        </w:rPr>
        <w:tab/>
      </w:r>
      <w:r>
        <w:t>what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do.</w:t>
      </w:r>
      <w:r>
        <w:rPr>
          <w:spacing w:val="-4"/>
        </w:rPr>
        <w:t xml:space="preserve"> </w:t>
      </w:r>
      <w:r>
        <w:t>So,</w:t>
      </w:r>
      <w:r>
        <w:rPr>
          <w:spacing w:val="-4"/>
        </w:rPr>
        <w:t xml:space="preserve"> </w:t>
      </w:r>
      <w:r>
        <w:t xml:space="preserve">one day they all (5) </w:t>
      </w:r>
      <w:r>
        <w:rPr>
          <w:u w:val="single"/>
        </w:rPr>
        <w:tab/>
      </w:r>
      <w:r>
        <w:t xml:space="preserve">to an old clever mouse and began talking (6) </w:t>
      </w:r>
      <w:r>
        <w:rPr>
          <w:u w:val="single"/>
        </w:rPr>
        <w:tab/>
      </w:r>
      <w:r>
        <w:rPr>
          <w:u w:val="single"/>
        </w:rPr>
        <w:tab/>
      </w:r>
      <w:r>
        <w:t>the cat.</w:t>
      </w:r>
    </w:p>
    <w:p w14:paraId="441C3334">
      <w:pPr>
        <w:pStyle w:val="6"/>
        <w:tabs>
          <w:tab w:val="left" w:pos="2689"/>
          <w:tab w:val="left" w:pos="4999"/>
          <w:tab w:val="left" w:pos="7881"/>
          <w:tab w:val="left" w:pos="8804"/>
        </w:tabs>
        <w:ind w:left="434" w:right="300" w:firstLine="708"/>
      </w:pPr>
      <w:r>
        <w:t xml:space="preserve">“What (7) </w:t>
      </w:r>
      <w:r>
        <w:rPr>
          <w:u w:val="single"/>
        </w:rPr>
        <w:tab/>
      </w:r>
      <w:r>
        <w:t xml:space="preserve">we do?” they (8) </w:t>
      </w:r>
      <w:r>
        <w:rPr>
          <w:u w:val="single"/>
        </w:rPr>
        <w:tab/>
      </w:r>
      <w:r>
        <w:t xml:space="preserve">. “The cat will kill (9) </w:t>
      </w:r>
      <w:r>
        <w:rPr>
          <w:u w:val="single"/>
        </w:rPr>
        <w:tab/>
      </w:r>
      <w:r>
        <w:rPr>
          <w:spacing w:val="-1"/>
        </w:rPr>
        <w:t xml:space="preserve"> </w:t>
      </w:r>
      <w:r>
        <w:t>all.”</w:t>
      </w:r>
      <w:r>
        <w:rPr>
          <w:spacing w:val="-8"/>
        </w:rPr>
        <w:t xml:space="preserve"> </w:t>
      </w:r>
      <w:r>
        <w:t>Suddenly</w:t>
      </w:r>
      <w:r>
        <w:rPr>
          <w:spacing w:val="-8"/>
        </w:rPr>
        <w:t xml:space="preserve"> </w:t>
      </w:r>
      <w:r>
        <w:t xml:space="preserve">one little mouse (10) </w:t>
      </w:r>
      <w:r>
        <w:rPr>
          <w:u w:val="single"/>
        </w:rPr>
        <w:tab/>
      </w:r>
      <w:r>
        <w:rPr>
          <w:spacing w:val="-60"/>
          <w:u w:val="single"/>
        </w:rPr>
        <w:t xml:space="preserve"> </w:t>
      </w:r>
      <w:r>
        <w:t xml:space="preserve">, “Let’s put a bell round the cat’s neck and we (11) </w:t>
      </w:r>
      <w:r>
        <w:rPr>
          <w:u w:val="single"/>
        </w:rPr>
        <w:tab/>
      </w:r>
      <w:r>
        <w:rPr>
          <w:spacing w:val="-4"/>
        </w:rPr>
        <w:t>it.”</w:t>
      </w:r>
    </w:p>
    <w:p w14:paraId="58AEC1DC">
      <w:pPr>
        <w:pStyle w:val="6"/>
        <w:tabs>
          <w:tab w:val="left" w:pos="3352"/>
          <w:tab w:val="left" w:pos="4281"/>
          <w:tab w:val="left" w:pos="6259"/>
          <w:tab w:val="left" w:pos="9372"/>
        </w:tabs>
        <w:spacing w:before="1"/>
        <w:ind w:left="434" w:right="286" w:firstLine="708"/>
      </w:pPr>
      <w:r>
        <w:t xml:space="preserve">They were all very (12) </w:t>
      </w:r>
      <w:r>
        <w:rPr>
          <w:u w:val="single"/>
        </w:rPr>
        <w:tab/>
      </w:r>
      <w:r>
        <w:rPr>
          <w:spacing w:val="-32"/>
        </w:rPr>
        <w:t xml:space="preserve"> </w:t>
      </w:r>
      <w:r>
        <w:t xml:space="preserve">and they (13) </w:t>
      </w:r>
      <w:r>
        <w:rPr>
          <w:u w:val="single"/>
        </w:rPr>
        <w:tab/>
      </w:r>
      <w:r>
        <w:rPr>
          <w:spacing w:val="-36"/>
        </w:rPr>
        <w:t xml:space="preserve"> </w:t>
      </w:r>
      <w:r>
        <w:t xml:space="preserve">to dance. Suddenly (14) </w:t>
      </w:r>
      <w:r>
        <w:rPr>
          <w:u w:val="single"/>
        </w:rPr>
        <w:tab/>
      </w:r>
      <w:r>
        <w:rPr>
          <w:spacing w:val="-2"/>
        </w:rPr>
        <w:t xml:space="preserve">clever </w:t>
      </w:r>
      <w:r>
        <w:t>old</w:t>
      </w:r>
      <w:r>
        <w:rPr>
          <w:spacing w:val="35"/>
        </w:rPr>
        <w:t xml:space="preserve"> </w:t>
      </w:r>
      <w:r>
        <w:t>mouse</w:t>
      </w:r>
      <w:r>
        <w:rPr>
          <w:spacing w:val="35"/>
        </w:rPr>
        <w:t xml:space="preserve"> </w:t>
      </w:r>
      <w:r>
        <w:t>said,</w:t>
      </w:r>
      <w:r>
        <w:rPr>
          <w:spacing w:val="35"/>
        </w:rPr>
        <w:t xml:space="preserve"> </w:t>
      </w:r>
      <w:r>
        <w:t>“(15)</w:t>
      </w:r>
      <w:r>
        <w:rPr>
          <w:spacing w:val="23"/>
        </w:rPr>
        <w:t xml:space="preserve"> </w:t>
      </w:r>
      <w:r>
        <w:rPr>
          <w:u w:val="single"/>
        </w:rPr>
        <w:tab/>
      </w:r>
      <w:r>
        <w:rPr>
          <w:spacing w:val="-44"/>
        </w:rPr>
        <w:t xml:space="preserve"> </w:t>
      </w:r>
      <w:r>
        <w:t>want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ask</w:t>
      </w:r>
      <w:r>
        <w:rPr>
          <w:spacing w:val="22"/>
        </w:rPr>
        <w:t xml:space="preserve"> </w:t>
      </w:r>
      <w:r>
        <w:t>one</w:t>
      </w:r>
      <w:r>
        <w:rPr>
          <w:spacing w:val="22"/>
        </w:rPr>
        <w:t xml:space="preserve"> </w:t>
      </w:r>
      <w:r>
        <w:t>question.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will</w:t>
      </w:r>
      <w:r>
        <w:rPr>
          <w:spacing w:val="22"/>
        </w:rPr>
        <w:t xml:space="preserve"> </w:t>
      </w:r>
      <w:r>
        <w:t>put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bell</w:t>
      </w:r>
      <w:r>
        <w:rPr>
          <w:spacing w:val="22"/>
        </w:rPr>
        <w:t xml:space="preserve"> </w:t>
      </w:r>
      <w:r>
        <w:t>round</w:t>
      </w:r>
      <w:r>
        <w:rPr>
          <w:spacing w:val="22"/>
        </w:rPr>
        <w:t xml:space="preserve"> </w:t>
      </w:r>
      <w:r>
        <w:t>the</w:t>
      </w:r>
    </w:p>
    <w:p w14:paraId="22087624">
      <w:pPr>
        <w:pStyle w:val="6"/>
        <w:tabs>
          <w:tab w:val="left" w:pos="1315"/>
        </w:tabs>
        <w:ind w:left="434"/>
      </w:pPr>
      <w:r>
        <w:t xml:space="preserve">(16) </w:t>
      </w:r>
      <w:r>
        <w:rPr>
          <w:u w:val="single"/>
        </w:rPr>
        <w:tab/>
      </w:r>
      <w:r>
        <w:rPr>
          <w:spacing w:val="-2"/>
        </w:rPr>
        <w:t>neck?”</w:t>
      </w:r>
    </w:p>
    <w:p w14:paraId="765B3495">
      <w:pPr>
        <w:pStyle w:val="6"/>
        <w:rPr>
          <w:sz w:val="20"/>
        </w:rPr>
      </w:pPr>
    </w:p>
    <w:p w14:paraId="707756B4">
      <w:pPr>
        <w:pStyle w:val="6"/>
        <w:rPr>
          <w:sz w:val="20"/>
        </w:rPr>
      </w:pPr>
    </w:p>
    <w:p w14:paraId="713DBE26">
      <w:pPr>
        <w:pStyle w:val="6"/>
        <w:spacing w:before="114"/>
        <w:rPr>
          <w:sz w:val="20"/>
        </w:rPr>
      </w:pPr>
    </w:p>
    <w:tbl>
      <w:tblPr>
        <w:tblStyle w:val="5"/>
        <w:tblW w:w="0" w:type="auto"/>
        <w:tblInd w:w="3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28"/>
        <w:gridCol w:w="4930"/>
      </w:tblGrid>
      <w:tr w14:paraId="456C32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928" w:type="dxa"/>
          </w:tcPr>
          <w:p w14:paraId="54497ED3">
            <w:pPr>
              <w:pStyle w:val="9"/>
              <w:tabs>
                <w:tab w:val="left" w:pos="1723"/>
                <w:tab w:val="left" w:pos="2826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1. A) </w:t>
            </w:r>
            <w:r>
              <w:rPr>
                <w:spacing w:val="-2"/>
                <w:sz w:val="28"/>
              </w:rPr>
              <w:t>mouse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B) </w:t>
            </w:r>
            <w:r>
              <w:rPr>
                <w:spacing w:val="-4"/>
                <w:sz w:val="28"/>
              </w:rPr>
              <w:t>mice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C)</w:t>
            </w:r>
            <w:r>
              <w:rPr>
                <w:spacing w:val="-2"/>
                <w:sz w:val="28"/>
              </w:rPr>
              <w:t xml:space="preserve"> mouse’s</w:t>
            </w:r>
          </w:p>
        </w:tc>
        <w:tc>
          <w:tcPr>
            <w:tcW w:w="4930" w:type="dxa"/>
          </w:tcPr>
          <w:p w14:paraId="3788E682">
            <w:pPr>
              <w:pStyle w:val="9"/>
              <w:tabs>
                <w:tab w:val="left" w:pos="1242"/>
                <w:tab w:val="left" w:pos="2128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9. A) </w:t>
            </w:r>
            <w:r>
              <w:rPr>
                <w:spacing w:val="-5"/>
                <w:sz w:val="28"/>
              </w:rPr>
              <w:t>us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B) </w:t>
            </w:r>
            <w:r>
              <w:rPr>
                <w:spacing w:val="-5"/>
                <w:sz w:val="28"/>
              </w:rPr>
              <w:t>we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C) </w:t>
            </w:r>
            <w:r>
              <w:rPr>
                <w:spacing w:val="-5"/>
                <w:sz w:val="28"/>
              </w:rPr>
              <w:t>our</w:t>
            </w:r>
          </w:p>
        </w:tc>
      </w:tr>
      <w:tr w14:paraId="052DE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928" w:type="dxa"/>
          </w:tcPr>
          <w:p w14:paraId="4A9278FB">
            <w:pPr>
              <w:pStyle w:val="9"/>
              <w:tabs>
                <w:tab w:val="left" w:pos="1567"/>
                <w:tab w:val="left" w:pos="2717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2. A) </w:t>
            </w:r>
            <w:r>
              <w:rPr>
                <w:spacing w:val="-2"/>
                <w:sz w:val="28"/>
              </w:rPr>
              <w:t>these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B) </w:t>
            </w:r>
            <w:r>
              <w:rPr>
                <w:spacing w:val="-2"/>
                <w:sz w:val="28"/>
              </w:rPr>
              <w:t>those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C)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that</w:t>
            </w:r>
          </w:p>
        </w:tc>
        <w:tc>
          <w:tcPr>
            <w:tcW w:w="4930" w:type="dxa"/>
          </w:tcPr>
          <w:p w14:paraId="1BBF2B91">
            <w:pPr>
              <w:pStyle w:val="9"/>
              <w:tabs>
                <w:tab w:val="left" w:pos="1983"/>
                <w:tab w:val="left" w:pos="2994"/>
              </w:tabs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will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say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B)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said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C) </w:t>
            </w:r>
            <w:r>
              <w:rPr>
                <w:spacing w:val="-5"/>
                <w:sz w:val="28"/>
              </w:rPr>
              <w:t>say</w:t>
            </w:r>
          </w:p>
        </w:tc>
      </w:tr>
      <w:tr w14:paraId="43D10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4928" w:type="dxa"/>
          </w:tcPr>
          <w:p w14:paraId="52195764">
            <w:pPr>
              <w:pStyle w:val="9"/>
              <w:tabs>
                <w:tab w:val="left" w:pos="1536"/>
                <w:tab w:val="left" w:pos="2531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3. A) </w:t>
            </w:r>
            <w:r>
              <w:rPr>
                <w:spacing w:val="-4"/>
                <w:sz w:val="28"/>
              </w:rPr>
              <w:t>were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B) </w:t>
            </w:r>
            <w:r>
              <w:rPr>
                <w:spacing w:val="-5"/>
                <w:sz w:val="28"/>
              </w:rPr>
              <w:t>was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C)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is</w:t>
            </w:r>
          </w:p>
        </w:tc>
        <w:tc>
          <w:tcPr>
            <w:tcW w:w="4930" w:type="dxa"/>
          </w:tcPr>
          <w:p w14:paraId="3052A35F">
            <w:pPr>
              <w:pStyle w:val="9"/>
              <w:tabs>
                <w:tab w:val="left" w:pos="1755"/>
                <w:tab w:val="left" w:pos="3301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11. A) </w:t>
            </w:r>
            <w:r>
              <w:rPr>
                <w:spacing w:val="-2"/>
                <w:sz w:val="28"/>
              </w:rPr>
              <w:t>heard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B)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will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hear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C)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hearing</w:t>
            </w:r>
          </w:p>
        </w:tc>
      </w:tr>
      <w:tr w14:paraId="0B3EE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4928" w:type="dxa"/>
          </w:tcPr>
          <w:p w14:paraId="2EBF2DFE">
            <w:pPr>
              <w:pStyle w:val="9"/>
              <w:tabs>
                <w:tab w:val="left" w:pos="2508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doesn’t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know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B)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won’t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know</w:t>
            </w:r>
          </w:p>
          <w:p w14:paraId="201FD4EF">
            <w:pPr>
              <w:pStyle w:val="9"/>
              <w:ind w:left="418"/>
              <w:rPr>
                <w:sz w:val="28"/>
              </w:rPr>
            </w:pPr>
            <w:r>
              <w:rPr>
                <w:sz w:val="28"/>
              </w:rPr>
              <w:t>C)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didn’t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know</w:t>
            </w:r>
          </w:p>
        </w:tc>
        <w:tc>
          <w:tcPr>
            <w:tcW w:w="4930" w:type="dxa"/>
          </w:tcPr>
          <w:p w14:paraId="3F8BF703">
            <w:pPr>
              <w:pStyle w:val="9"/>
              <w:tabs>
                <w:tab w:val="left" w:pos="1537"/>
                <w:tab w:val="left" w:pos="2579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12. A) </w:t>
            </w:r>
            <w:r>
              <w:rPr>
                <w:spacing w:val="-5"/>
                <w:sz w:val="28"/>
              </w:rPr>
              <w:t>bad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B) </w:t>
            </w:r>
            <w:r>
              <w:rPr>
                <w:spacing w:val="-4"/>
                <w:sz w:val="28"/>
              </w:rPr>
              <w:t>glad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C) </w:t>
            </w:r>
            <w:r>
              <w:rPr>
                <w:spacing w:val="-5"/>
                <w:sz w:val="28"/>
              </w:rPr>
              <w:t>sad</w:t>
            </w:r>
          </w:p>
        </w:tc>
      </w:tr>
      <w:tr w14:paraId="6F9D71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928" w:type="dxa"/>
          </w:tcPr>
          <w:p w14:paraId="40615B5F">
            <w:pPr>
              <w:pStyle w:val="9"/>
              <w:tabs>
                <w:tab w:val="left" w:pos="1583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A) </w:t>
            </w:r>
            <w:r>
              <w:rPr>
                <w:spacing w:val="-4"/>
                <w:sz w:val="28"/>
              </w:rPr>
              <w:t>came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B)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comes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will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come</w:t>
            </w:r>
          </w:p>
        </w:tc>
        <w:tc>
          <w:tcPr>
            <w:tcW w:w="4930" w:type="dxa"/>
          </w:tcPr>
          <w:p w14:paraId="329D94B3">
            <w:pPr>
              <w:pStyle w:val="9"/>
              <w:tabs>
                <w:tab w:val="left" w:pos="1864"/>
                <w:tab w:val="left" w:pos="3092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13. A) </w:t>
            </w:r>
            <w:r>
              <w:rPr>
                <w:spacing w:val="-2"/>
                <w:sz w:val="28"/>
              </w:rPr>
              <w:t>begins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B) </w:t>
            </w:r>
            <w:r>
              <w:rPr>
                <w:spacing w:val="-2"/>
                <w:sz w:val="28"/>
              </w:rPr>
              <w:t>began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C) </w:t>
            </w:r>
            <w:r>
              <w:rPr>
                <w:spacing w:val="-2"/>
                <w:sz w:val="28"/>
              </w:rPr>
              <w:t>begun</w:t>
            </w:r>
          </w:p>
        </w:tc>
      </w:tr>
      <w:tr w14:paraId="05311C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4928" w:type="dxa"/>
          </w:tcPr>
          <w:p w14:paraId="05D930E4">
            <w:pPr>
              <w:pStyle w:val="9"/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about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C) </w:t>
            </w:r>
            <w:r>
              <w:rPr>
                <w:spacing w:val="-5"/>
                <w:sz w:val="28"/>
              </w:rPr>
              <w:t>for</w:t>
            </w:r>
          </w:p>
        </w:tc>
        <w:tc>
          <w:tcPr>
            <w:tcW w:w="4930" w:type="dxa"/>
          </w:tcPr>
          <w:p w14:paraId="38BEDD24">
            <w:pPr>
              <w:pStyle w:val="9"/>
              <w:tabs>
                <w:tab w:val="left" w:pos="1474"/>
                <w:tab w:val="left" w:pos="2298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14. A) </w:t>
            </w:r>
            <w:r>
              <w:rPr>
                <w:spacing w:val="-5"/>
                <w:sz w:val="28"/>
              </w:rPr>
              <w:t>the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B) </w:t>
            </w:r>
            <w:r>
              <w:rPr>
                <w:spacing w:val="-5"/>
                <w:sz w:val="28"/>
              </w:rPr>
              <w:t>an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C) </w:t>
            </w:r>
            <w:r>
              <w:rPr>
                <w:spacing w:val="-10"/>
                <w:sz w:val="28"/>
              </w:rPr>
              <w:t>–</w:t>
            </w:r>
          </w:p>
        </w:tc>
      </w:tr>
      <w:tr w14:paraId="51E0B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928" w:type="dxa"/>
          </w:tcPr>
          <w:p w14:paraId="385ADB8A">
            <w:pPr>
              <w:pStyle w:val="9"/>
              <w:tabs>
                <w:tab w:val="left" w:pos="1924"/>
                <w:tab w:val="left" w:pos="2873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7. A) </w:t>
            </w:r>
            <w:r>
              <w:rPr>
                <w:spacing w:val="-2"/>
                <w:sz w:val="28"/>
              </w:rPr>
              <w:t>couldn’t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B) </w:t>
            </w:r>
            <w:r>
              <w:rPr>
                <w:spacing w:val="-5"/>
                <w:sz w:val="28"/>
              </w:rPr>
              <w:t>can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C) </w:t>
            </w:r>
            <w:r>
              <w:rPr>
                <w:spacing w:val="-2"/>
                <w:sz w:val="28"/>
              </w:rPr>
              <w:t>cannot</w:t>
            </w:r>
          </w:p>
        </w:tc>
        <w:tc>
          <w:tcPr>
            <w:tcW w:w="4930" w:type="dxa"/>
          </w:tcPr>
          <w:p w14:paraId="36FAE332">
            <w:pPr>
              <w:pStyle w:val="9"/>
              <w:tabs>
                <w:tab w:val="left" w:pos="1506"/>
                <w:tab w:val="left" w:pos="2455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15. A) </w:t>
            </w:r>
            <w:r>
              <w:rPr>
                <w:spacing w:val="-5"/>
                <w:sz w:val="28"/>
              </w:rPr>
              <w:t>Me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B) </w:t>
            </w:r>
            <w:r>
              <w:rPr>
                <w:spacing w:val="-5"/>
                <w:sz w:val="28"/>
              </w:rPr>
              <w:t>My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C) </w:t>
            </w:r>
            <w:r>
              <w:rPr>
                <w:spacing w:val="-10"/>
                <w:sz w:val="28"/>
              </w:rPr>
              <w:t>I</w:t>
            </w:r>
          </w:p>
        </w:tc>
      </w:tr>
      <w:tr w14:paraId="31C2F6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4928" w:type="dxa"/>
          </w:tcPr>
          <w:p w14:paraId="0EACC8BA">
            <w:pPr>
              <w:pStyle w:val="9"/>
              <w:tabs>
                <w:tab w:val="left" w:pos="1871"/>
                <w:tab w:val="left" w:pos="2913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will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say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B)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says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C)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said</w:t>
            </w:r>
          </w:p>
        </w:tc>
        <w:tc>
          <w:tcPr>
            <w:tcW w:w="4930" w:type="dxa"/>
          </w:tcPr>
          <w:p w14:paraId="5AFBCF81">
            <w:pPr>
              <w:pStyle w:val="9"/>
              <w:tabs>
                <w:tab w:val="left" w:pos="1661"/>
                <w:tab w:val="left" w:pos="2656"/>
              </w:tabs>
              <w:spacing w:line="322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16. A) </w:t>
            </w:r>
            <w:r>
              <w:rPr>
                <w:spacing w:val="-2"/>
                <w:sz w:val="28"/>
              </w:rPr>
              <w:t>cat’s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B)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cats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C) </w:t>
            </w:r>
            <w:r>
              <w:rPr>
                <w:spacing w:val="-2"/>
                <w:sz w:val="28"/>
              </w:rPr>
              <w:t>cats’</w:t>
            </w:r>
          </w:p>
        </w:tc>
      </w:tr>
    </w:tbl>
    <w:p w14:paraId="2D23B101">
      <w:pPr>
        <w:pStyle w:val="9"/>
        <w:spacing w:after="0" w:line="322" w:lineRule="exact"/>
        <w:rPr>
          <w:sz w:val="28"/>
        </w:rPr>
        <w:sectPr>
          <w:footerReference r:id="rId6" w:type="default"/>
          <w:pgSz w:w="11910" w:h="16840"/>
          <w:pgMar w:top="940" w:right="850" w:bottom="920" w:left="708" w:header="0" w:footer="722" w:gutter="0"/>
          <w:cols w:space="720" w:num="1"/>
        </w:sectPr>
      </w:pPr>
    </w:p>
    <w:p w14:paraId="5823E7D7">
      <w:pPr>
        <w:pStyle w:val="2"/>
        <w:spacing w:before="67"/>
        <w:ind w:right="29"/>
      </w:pPr>
      <w:r>
        <w:t>Task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 w14:paraId="47E8BFF3">
      <w:pPr>
        <w:pStyle w:val="6"/>
        <w:spacing w:before="8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511175</wp:posOffset>
                </wp:positionH>
                <wp:positionV relativeFrom="paragraph">
                  <wp:posOffset>104140</wp:posOffset>
                </wp:positionV>
                <wp:extent cx="6258560" cy="1061720"/>
                <wp:effectExtent l="0" t="0" r="0" b="0"/>
                <wp:wrapTopAndBottom/>
                <wp:docPr id="14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8560" cy="106172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F9F4C11">
                            <w:pPr>
                              <w:spacing w:before="273" w:line="206" w:lineRule="auto"/>
                              <w:ind w:left="104" w:right="195" w:firstLine="0"/>
                              <w:jc w:val="left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Most countries share the same wise expressions about life. Look at the English proverbs below divided into halves. Match the beginnings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 xml:space="preserve">1-4 </w:t>
                            </w:r>
                            <w:r>
                              <w:rPr>
                                <w:i/>
                                <w:sz w:val="28"/>
                              </w:rPr>
                              <w:t xml:space="preserve">and their endings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A–F.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There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is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one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ending</w:t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you</w:t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do</w:t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not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need</w:t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to</w:t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use.</w:t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Then</w:t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find</w:t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Russian</w:t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equivalent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 xml:space="preserve">to each of the proverbs.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There is an example for you.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26" o:spt="202" type="#_x0000_t202" style="position:absolute;left:0pt;margin-left:40.25pt;margin-top:8.2pt;height:83.6pt;width:492.8pt;mso-position-horizontal-relative:page;mso-wrap-distance-bottom:0pt;mso-wrap-distance-top:0pt;z-index:-251652096;mso-width-relative:page;mso-height-relative:page;" filled="f" stroked="t" coordsize="21600,21600" o:gfxdata="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e/InTaAAAA&#10;CgEAAA8AAAAAAAAAAQAgAAAAIgAAAGRycy9kb3ducmV2LnhtbFBLAQIUABQAAAAIAIdO4kACvQ9h&#10;4gEAANoDAAAOAAAAAAAAAAEAIAAAACkBAABkcnMvZTJvRG9jLnhtbFBLBQYAAAAABgAGAFkBAAB9&#10;BQAAAAA=&#10;">
                <v:fill on="f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 w14:paraId="3F9F4C11">
                      <w:pPr>
                        <w:spacing w:before="273" w:line="206" w:lineRule="auto"/>
                        <w:ind w:left="104" w:right="195" w:firstLine="0"/>
                        <w:jc w:val="left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Most countries share the same wise expressions about life. Look at the English proverbs below divided into halves. Match the beginnings </w:t>
                      </w:r>
                      <w:r>
                        <w:rPr>
                          <w:b/>
                          <w:i/>
                          <w:sz w:val="28"/>
                        </w:rPr>
                        <w:t xml:space="preserve">1-4 </w:t>
                      </w:r>
                      <w:r>
                        <w:rPr>
                          <w:i/>
                          <w:sz w:val="28"/>
                        </w:rPr>
                        <w:t xml:space="preserve">and their endings </w:t>
                      </w:r>
                      <w:r>
                        <w:rPr>
                          <w:b/>
                          <w:i/>
                          <w:sz w:val="28"/>
                        </w:rPr>
                        <w:t>A–F.</w:t>
                      </w:r>
                      <w:r>
                        <w:rPr>
                          <w:b/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There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is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one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ending</w:t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you</w:t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do</w:t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not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need</w:t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to</w:t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use.</w:t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Then</w:t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find</w:t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the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Russian</w:t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equivalent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 xml:space="preserve">to each of the proverbs. </w:t>
                      </w:r>
                      <w:r>
                        <w:rPr>
                          <w:b/>
                          <w:i/>
                          <w:sz w:val="28"/>
                        </w:rPr>
                        <w:t>There is an example for you.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9B8153B">
      <w:pPr>
        <w:pStyle w:val="6"/>
        <w:spacing w:before="241"/>
        <w:rPr>
          <w:b/>
        </w:rPr>
      </w:pPr>
    </w:p>
    <w:p w14:paraId="10ED8019">
      <w:pPr>
        <w:tabs>
          <w:tab w:val="left" w:pos="2200"/>
          <w:tab w:val="left" w:pos="3196"/>
        </w:tabs>
        <w:spacing w:before="0"/>
        <w:ind w:left="434" w:right="0" w:firstLine="0"/>
        <w:jc w:val="left"/>
        <w:rPr>
          <w:i/>
          <w:sz w:val="28"/>
        </w:rPr>
      </w:pPr>
      <w:r>
        <w:rPr>
          <w:i/>
          <w:sz w:val="28"/>
        </w:rPr>
        <w:t xml:space="preserve">Example - 0 </w:t>
      </w:r>
      <w:r>
        <w:rPr>
          <w:sz w:val="28"/>
          <w:u w:val="single"/>
        </w:rPr>
        <w:tab/>
      </w:r>
      <w:r>
        <w:rPr>
          <w:i/>
          <w:sz w:val="28"/>
        </w:rPr>
        <w:t xml:space="preserve">- </w:t>
      </w:r>
      <w:r>
        <w:rPr>
          <w:i/>
          <w:spacing w:val="-5"/>
          <w:sz w:val="28"/>
        </w:rPr>
        <w:t>_D</w:t>
      </w:r>
      <w:r>
        <w:rPr>
          <w:sz w:val="28"/>
          <w:u w:val="single"/>
        </w:rPr>
        <w:tab/>
      </w:r>
      <w:r>
        <w:rPr>
          <w:i/>
          <w:sz w:val="28"/>
        </w:rPr>
        <w:t xml:space="preserve">– </w:t>
      </w:r>
      <w:r>
        <w:rPr>
          <w:i/>
          <w:spacing w:val="-10"/>
          <w:sz w:val="28"/>
        </w:rPr>
        <w:t>I</w:t>
      </w:r>
    </w:p>
    <w:p w14:paraId="71877983">
      <w:pPr>
        <w:pStyle w:val="6"/>
        <w:rPr>
          <w:i/>
          <w:sz w:val="20"/>
        </w:rPr>
      </w:pPr>
    </w:p>
    <w:p w14:paraId="551BA7BD">
      <w:pPr>
        <w:pStyle w:val="6"/>
        <w:spacing w:before="180"/>
        <w:rPr>
          <w:i/>
          <w:sz w:val="20"/>
        </w:rPr>
      </w:pPr>
    </w:p>
    <w:tbl>
      <w:tblPr>
        <w:tblStyle w:val="5"/>
        <w:tblW w:w="0" w:type="auto"/>
        <w:tblInd w:w="3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3828"/>
        <w:gridCol w:w="426"/>
        <w:gridCol w:w="4504"/>
      </w:tblGrid>
      <w:tr w14:paraId="2EDCF8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02" w:type="dxa"/>
          </w:tcPr>
          <w:p w14:paraId="6987CBB2">
            <w:pPr>
              <w:pStyle w:val="9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  <w:tc>
          <w:tcPr>
            <w:tcW w:w="3828" w:type="dxa"/>
          </w:tcPr>
          <w:p w14:paraId="387CA0A9">
            <w:pPr>
              <w:pStyle w:val="9"/>
              <w:ind w:left="437"/>
              <w:rPr>
                <w:i/>
                <w:sz w:val="28"/>
              </w:rPr>
            </w:pPr>
            <w:r>
              <w:rPr>
                <w:i/>
                <w:sz w:val="28"/>
              </w:rPr>
              <w:t>Don’t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count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your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chickens</w:t>
            </w:r>
          </w:p>
        </w:tc>
        <w:tc>
          <w:tcPr>
            <w:tcW w:w="426" w:type="dxa"/>
          </w:tcPr>
          <w:p w14:paraId="4DEB3D5E">
            <w:pPr>
              <w:pStyle w:val="9"/>
              <w:ind w:left="19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A</w:t>
            </w:r>
          </w:p>
        </w:tc>
        <w:tc>
          <w:tcPr>
            <w:tcW w:w="4504" w:type="dxa"/>
          </w:tcPr>
          <w:p w14:paraId="1E90EB72">
            <w:pPr>
              <w:pStyle w:val="9"/>
              <w:ind w:left="108"/>
              <w:rPr>
                <w:sz w:val="28"/>
              </w:rPr>
            </w:pPr>
            <w:r>
              <w:rPr>
                <w:sz w:val="28"/>
              </w:rPr>
              <w:t>worth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two in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evening.</w:t>
            </w:r>
          </w:p>
        </w:tc>
      </w:tr>
      <w:tr w14:paraId="548392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102" w:type="dxa"/>
          </w:tcPr>
          <w:p w14:paraId="63FE2BB4">
            <w:pPr>
              <w:pStyle w:val="9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828" w:type="dxa"/>
          </w:tcPr>
          <w:p w14:paraId="271D42CA">
            <w:pPr>
              <w:pStyle w:val="9"/>
              <w:ind w:left="109"/>
              <w:rPr>
                <w:sz w:val="28"/>
              </w:rPr>
            </w:pPr>
            <w:r>
              <w:rPr>
                <w:sz w:val="28"/>
              </w:rPr>
              <w:t>When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cat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is</w:t>
            </w:r>
            <w:r>
              <w:rPr>
                <w:spacing w:val="-2"/>
                <w:sz w:val="28"/>
              </w:rPr>
              <w:t xml:space="preserve"> away,</w:t>
            </w:r>
          </w:p>
        </w:tc>
        <w:tc>
          <w:tcPr>
            <w:tcW w:w="426" w:type="dxa"/>
          </w:tcPr>
          <w:p w14:paraId="20B38DE7">
            <w:pPr>
              <w:pStyle w:val="9"/>
              <w:ind w:left="19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B</w:t>
            </w:r>
          </w:p>
        </w:tc>
        <w:tc>
          <w:tcPr>
            <w:tcW w:w="4504" w:type="dxa"/>
          </w:tcPr>
          <w:p w14:paraId="38F26672">
            <w:pPr>
              <w:pStyle w:val="9"/>
              <w:ind w:left="108"/>
              <w:rPr>
                <w:sz w:val="28"/>
              </w:rPr>
            </w:pPr>
            <w:r>
              <w:rPr>
                <w:sz w:val="28"/>
              </w:rPr>
              <w:t>what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you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can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do </w:t>
            </w:r>
            <w:r>
              <w:rPr>
                <w:spacing w:val="-2"/>
                <w:sz w:val="28"/>
              </w:rPr>
              <w:t>today.</w:t>
            </w:r>
          </w:p>
        </w:tc>
      </w:tr>
      <w:tr w14:paraId="63B378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102" w:type="dxa"/>
          </w:tcPr>
          <w:p w14:paraId="2770E7B7">
            <w:pPr>
              <w:pStyle w:val="9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828" w:type="dxa"/>
          </w:tcPr>
          <w:p w14:paraId="5A835E20">
            <w:pPr>
              <w:pStyle w:val="9"/>
              <w:ind w:left="109"/>
              <w:rPr>
                <w:sz w:val="28"/>
              </w:rPr>
            </w:pPr>
            <w:r>
              <w:rPr>
                <w:sz w:val="28"/>
              </w:rPr>
              <w:t xml:space="preserve">Learn to </w:t>
            </w:r>
            <w:r>
              <w:rPr>
                <w:spacing w:val="-4"/>
                <w:sz w:val="28"/>
              </w:rPr>
              <w:t>walk</w:t>
            </w:r>
          </w:p>
        </w:tc>
        <w:tc>
          <w:tcPr>
            <w:tcW w:w="426" w:type="dxa"/>
          </w:tcPr>
          <w:p w14:paraId="2E792D4D">
            <w:pPr>
              <w:pStyle w:val="9"/>
              <w:ind w:left="19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C</w:t>
            </w:r>
          </w:p>
        </w:tc>
        <w:tc>
          <w:tcPr>
            <w:tcW w:w="4504" w:type="dxa"/>
          </w:tcPr>
          <w:p w14:paraId="0AA74F39">
            <w:pPr>
              <w:pStyle w:val="9"/>
              <w:ind w:left="108"/>
              <w:rPr>
                <w:sz w:val="28"/>
              </w:rPr>
            </w:pPr>
            <w:r>
              <w:rPr>
                <w:sz w:val="28"/>
              </w:rPr>
              <w:t xml:space="preserve">worth </w:t>
            </w:r>
            <w:r>
              <w:rPr>
                <w:spacing w:val="-2"/>
                <w:sz w:val="28"/>
              </w:rPr>
              <w:t>doing.</w:t>
            </w:r>
          </w:p>
        </w:tc>
      </w:tr>
      <w:tr w14:paraId="1EDA3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102" w:type="dxa"/>
          </w:tcPr>
          <w:p w14:paraId="08DC5E6E">
            <w:pPr>
              <w:pStyle w:val="9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3828" w:type="dxa"/>
          </w:tcPr>
          <w:p w14:paraId="5238C8AF">
            <w:pPr>
              <w:pStyle w:val="9"/>
              <w:ind w:left="109"/>
              <w:rPr>
                <w:sz w:val="28"/>
              </w:rPr>
            </w:pPr>
            <w:r>
              <w:rPr>
                <w:sz w:val="28"/>
              </w:rPr>
              <w:t>An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hour in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morning </w:t>
            </w:r>
            <w:r>
              <w:rPr>
                <w:spacing w:val="-5"/>
                <w:sz w:val="28"/>
              </w:rPr>
              <w:t>is</w:t>
            </w:r>
          </w:p>
        </w:tc>
        <w:tc>
          <w:tcPr>
            <w:tcW w:w="426" w:type="dxa"/>
          </w:tcPr>
          <w:p w14:paraId="14EDF683">
            <w:pPr>
              <w:pStyle w:val="9"/>
              <w:ind w:left="19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D</w:t>
            </w:r>
          </w:p>
        </w:tc>
        <w:tc>
          <w:tcPr>
            <w:tcW w:w="4504" w:type="dxa"/>
          </w:tcPr>
          <w:p w14:paraId="65EB6620">
            <w:pPr>
              <w:pStyle w:val="9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before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they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are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hatched.</w:t>
            </w:r>
          </w:p>
        </w:tc>
      </w:tr>
      <w:tr w14:paraId="6EE3D0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02" w:type="dxa"/>
          </w:tcPr>
          <w:p w14:paraId="4CC82A5D">
            <w:pPr>
              <w:pStyle w:val="9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3828" w:type="dxa"/>
          </w:tcPr>
          <w:p w14:paraId="54C95527">
            <w:pPr>
              <w:pStyle w:val="9"/>
              <w:ind w:left="109"/>
              <w:rPr>
                <w:sz w:val="28"/>
              </w:rPr>
            </w:pPr>
            <w:r>
              <w:rPr>
                <w:sz w:val="28"/>
              </w:rPr>
              <w:t>Never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put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off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till</w:t>
            </w:r>
            <w:r>
              <w:rPr>
                <w:spacing w:val="-2"/>
                <w:sz w:val="28"/>
              </w:rPr>
              <w:t xml:space="preserve"> tomorrow</w:t>
            </w:r>
          </w:p>
        </w:tc>
        <w:tc>
          <w:tcPr>
            <w:tcW w:w="426" w:type="dxa"/>
          </w:tcPr>
          <w:p w14:paraId="4E483790">
            <w:pPr>
              <w:pStyle w:val="9"/>
              <w:ind w:left="19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E</w:t>
            </w:r>
          </w:p>
        </w:tc>
        <w:tc>
          <w:tcPr>
            <w:tcW w:w="4504" w:type="dxa"/>
          </w:tcPr>
          <w:p w14:paraId="1DF5C97E">
            <w:pPr>
              <w:pStyle w:val="9"/>
              <w:ind w:left="108"/>
              <w:rPr>
                <w:sz w:val="28"/>
              </w:rPr>
            </w:pPr>
            <w:r>
              <w:rPr>
                <w:sz w:val="28"/>
              </w:rPr>
              <w:t>before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you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run.</w:t>
            </w:r>
          </w:p>
        </w:tc>
      </w:tr>
      <w:tr w14:paraId="6C594B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102" w:type="dxa"/>
          </w:tcPr>
          <w:p w14:paraId="7C54C998">
            <w:pPr>
              <w:pStyle w:val="9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3828" w:type="dxa"/>
          </w:tcPr>
          <w:p w14:paraId="2D4DEA4A">
            <w:pPr>
              <w:pStyle w:val="9"/>
              <w:rPr>
                <w:sz w:val="28"/>
              </w:rPr>
            </w:pPr>
          </w:p>
        </w:tc>
        <w:tc>
          <w:tcPr>
            <w:tcW w:w="426" w:type="dxa"/>
          </w:tcPr>
          <w:p w14:paraId="78EED075">
            <w:pPr>
              <w:pStyle w:val="9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F</w:t>
            </w:r>
          </w:p>
        </w:tc>
        <w:tc>
          <w:tcPr>
            <w:tcW w:w="4504" w:type="dxa"/>
          </w:tcPr>
          <w:p w14:paraId="2A501E4E">
            <w:pPr>
              <w:pStyle w:val="9"/>
              <w:ind w:left="108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mice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will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play.</w:t>
            </w:r>
          </w:p>
        </w:tc>
      </w:tr>
    </w:tbl>
    <w:p w14:paraId="01EFA53A">
      <w:pPr>
        <w:pStyle w:val="6"/>
        <w:rPr>
          <w:i/>
        </w:rPr>
      </w:pPr>
    </w:p>
    <w:p w14:paraId="6B8685F0">
      <w:pPr>
        <w:pStyle w:val="6"/>
        <w:spacing w:before="4"/>
        <w:rPr>
          <w:i/>
        </w:rPr>
      </w:pPr>
    </w:p>
    <w:p w14:paraId="23BED154">
      <w:pPr>
        <w:pStyle w:val="8"/>
        <w:numPr>
          <w:ilvl w:val="0"/>
          <w:numId w:val="3"/>
        </w:numPr>
        <w:tabs>
          <w:tab w:val="left" w:pos="597"/>
        </w:tabs>
        <w:spacing w:before="0" w:after="0" w:line="240" w:lineRule="auto"/>
        <w:ind w:left="597" w:right="0" w:hanging="163"/>
        <w:jc w:val="left"/>
        <w:rPr>
          <w:i/>
          <w:sz w:val="28"/>
        </w:rPr>
      </w:pP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Цыплят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осени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считают.</w:t>
      </w:r>
    </w:p>
    <w:p w14:paraId="1BB30261">
      <w:pPr>
        <w:pStyle w:val="8"/>
        <w:numPr>
          <w:ilvl w:val="0"/>
          <w:numId w:val="3"/>
        </w:numPr>
        <w:tabs>
          <w:tab w:val="left" w:pos="690"/>
        </w:tabs>
        <w:spacing w:before="0" w:after="0" w:line="240" w:lineRule="auto"/>
        <w:ind w:left="690" w:right="0" w:hanging="256"/>
        <w:jc w:val="left"/>
        <w:rPr>
          <w:sz w:val="28"/>
        </w:rPr>
      </w:pP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кота</w:t>
      </w:r>
      <w:r>
        <w:rPr>
          <w:spacing w:val="-2"/>
          <w:sz w:val="28"/>
        </w:rPr>
        <w:t xml:space="preserve"> </w:t>
      </w:r>
      <w:r>
        <w:rPr>
          <w:sz w:val="28"/>
        </w:rPr>
        <w:t>мышам</w:t>
      </w:r>
      <w:r>
        <w:rPr>
          <w:spacing w:val="-2"/>
          <w:sz w:val="28"/>
        </w:rPr>
        <w:t xml:space="preserve"> </w:t>
      </w:r>
      <w:r>
        <w:rPr>
          <w:sz w:val="28"/>
        </w:rPr>
        <w:t>раздолье.</w:t>
      </w:r>
      <w:r>
        <w:rPr>
          <w:spacing w:val="-1"/>
          <w:sz w:val="28"/>
        </w:rPr>
        <w:t xml:space="preserve"> </w:t>
      </w:r>
      <w:r>
        <w:rPr>
          <w:sz w:val="28"/>
        </w:rPr>
        <w:t>(Кот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дома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мыши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пляс.)</w:t>
      </w:r>
    </w:p>
    <w:p w14:paraId="10232EBE">
      <w:pPr>
        <w:pStyle w:val="8"/>
        <w:numPr>
          <w:ilvl w:val="0"/>
          <w:numId w:val="3"/>
        </w:numPr>
        <w:tabs>
          <w:tab w:val="left" w:pos="783"/>
        </w:tabs>
        <w:spacing w:before="0" w:after="0" w:line="240" w:lineRule="auto"/>
        <w:ind w:left="783" w:right="0" w:hanging="349"/>
        <w:jc w:val="left"/>
        <w:rPr>
          <w:sz w:val="28"/>
        </w:rPr>
      </w:pP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откладывай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завтра</w:t>
      </w:r>
      <w:r>
        <w:rPr>
          <w:spacing w:val="-4"/>
          <w:sz w:val="28"/>
        </w:rPr>
        <w:t xml:space="preserve"> </w:t>
      </w:r>
      <w:r>
        <w:rPr>
          <w:sz w:val="28"/>
        </w:rPr>
        <w:t>то,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сегодня.</w:t>
      </w:r>
    </w:p>
    <w:p w14:paraId="2B134BAA">
      <w:pPr>
        <w:pStyle w:val="8"/>
        <w:numPr>
          <w:ilvl w:val="0"/>
          <w:numId w:val="3"/>
        </w:numPr>
        <w:tabs>
          <w:tab w:val="left" w:pos="797"/>
        </w:tabs>
        <w:spacing w:before="0" w:after="0" w:line="240" w:lineRule="auto"/>
        <w:ind w:left="797" w:right="0" w:hanging="363"/>
        <w:jc w:val="left"/>
        <w:rPr>
          <w:sz w:val="28"/>
        </w:rPr>
      </w:pP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Всему</w:t>
      </w:r>
      <w:r>
        <w:rPr>
          <w:spacing w:val="-1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черёд.</w:t>
      </w:r>
    </w:p>
    <w:p w14:paraId="1F04F722">
      <w:pPr>
        <w:pStyle w:val="8"/>
        <w:numPr>
          <w:ilvl w:val="0"/>
          <w:numId w:val="3"/>
        </w:numPr>
        <w:tabs>
          <w:tab w:val="left" w:pos="705"/>
        </w:tabs>
        <w:spacing w:before="0" w:after="0" w:line="240" w:lineRule="auto"/>
        <w:ind w:left="705" w:right="0" w:hanging="271"/>
        <w:jc w:val="left"/>
        <w:rPr>
          <w:sz w:val="28"/>
        </w:rPr>
      </w:pP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Утро</w:t>
      </w:r>
      <w:r>
        <w:rPr>
          <w:spacing w:val="-2"/>
          <w:sz w:val="28"/>
        </w:rPr>
        <w:t xml:space="preserve"> </w:t>
      </w:r>
      <w:r>
        <w:rPr>
          <w:sz w:val="28"/>
        </w:rPr>
        <w:t>вечера</w:t>
      </w:r>
      <w:r>
        <w:rPr>
          <w:spacing w:val="-2"/>
          <w:sz w:val="28"/>
        </w:rPr>
        <w:t xml:space="preserve"> мудренее.</w:t>
      </w:r>
    </w:p>
    <w:p w14:paraId="54D26C9B">
      <w:pPr>
        <w:pStyle w:val="6"/>
        <w:rPr>
          <w:sz w:val="20"/>
        </w:rPr>
      </w:pPr>
    </w:p>
    <w:p w14:paraId="0F4E138F">
      <w:pPr>
        <w:pStyle w:val="6"/>
        <w:rPr>
          <w:sz w:val="20"/>
        </w:rPr>
      </w:pPr>
    </w:p>
    <w:p w14:paraId="1A2AFB99">
      <w:pPr>
        <w:pStyle w:val="6"/>
        <w:spacing w:before="4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654685</wp:posOffset>
                </wp:positionH>
                <wp:positionV relativeFrom="paragraph">
                  <wp:posOffset>193040</wp:posOffset>
                </wp:positionV>
                <wp:extent cx="6254750" cy="514350"/>
                <wp:effectExtent l="0" t="0" r="0" b="0"/>
                <wp:wrapTopAndBottom/>
                <wp:docPr id="15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4750" cy="5143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2613D4C">
                            <w:pPr>
                              <w:spacing w:before="97"/>
                              <w:ind w:left="1" w:right="0" w:firstLine="0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Transfer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your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answers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to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answer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sheet!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51.55pt;margin-top:15.2pt;height:40.5pt;width:492.5pt;mso-position-horizontal-relative:page;mso-wrap-distance-bottom:0pt;mso-wrap-distance-top:0pt;z-index:-251651072;mso-width-relative:page;mso-height-relative:page;" filled="f" stroked="t" coordsize="21600,21600" o:gfxdata="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WqyR/2gAAAAsBAAAP&#10;AAAAAAAAAAEAIAAAACIAAABkcnMvZG93bnJldi54bWxQSwECFAAUAAAACACHTuJAPq2s590BAADZ&#10;AwAADgAAAAAAAAABACAAAAApAQAAZHJzL2Uyb0RvYy54bWxQSwUGAAAAAAYABgBZAQAAeAUAAAAA&#10;">
                <v:fill on="f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 w14:paraId="32613D4C">
                      <w:pPr>
                        <w:spacing w:before="97"/>
                        <w:ind w:left="1" w:right="0" w:firstLine="0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Transfer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your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answers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to</w:t>
                      </w:r>
                      <w:r>
                        <w:rPr>
                          <w:b/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answer</w:t>
                      </w:r>
                      <w:r>
                        <w:rPr>
                          <w:b/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sheet!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0CFDB87">
      <w:pPr>
        <w:pStyle w:val="6"/>
        <w:spacing w:after="0"/>
        <w:rPr>
          <w:sz w:val="20"/>
        </w:rPr>
        <w:sectPr>
          <w:pgSz w:w="11910" w:h="16840"/>
          <w:pgMar w:top="1580" w:right="850" w:bottom="1000" w:left="708" w:header="0" w:footer="722" w:gutter="0"/>
          <w:cols w:space="720" w:num="1"/>
        </w:sectPr>
      </w:pPr>
    </w:p>
    <w:p w14:paraId="60F829C9">
      <w:pPr>
        <w:pStyle w:val="2"/>
        <w:spacing w:before="74" w:line="427" w:lineRule="auto"/>
        <w:ind w:left="4654" w:right="3710" w:hanging="557"/>
        <w:jc w:val="left"/>
      </w:pPr>
      <w:r>
        <w:t>Part</w:t>
      </w:r>
      <w:r>
        <w:rPr>
          <w:spacing w:val="-11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(20</w:t>
      </w:r>
      <w:r>
        <w:rPr>
          <w:spacing w:val="-12"/>
        </w:rPr>
        <w:t xml:space="preserve"> </w:t>
      </w:r>
      <w:r>
        <w:t xml:space="preserve">minutes) </w:t>
      </w:r>
      <w:r>
        <w:rPr>
          <w:spacing w:val="-2"/>
          <w:u w:val="single"/>
        </w:rPr>
        <w:t>Writing</w:t>
      </w:r>
    </w:p>
    <w:p w14:paraId="4D463914">
      <w:pPr>
        <w:pStyle w:val="6"/>
        <w:rPr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578485</wp:posOffset>
                </wp:positionH>
                <wp:positionV relativeFrom="paragraph">
                  <wp:posOffset>46990</wp:posOffset>
                </wp:positionV>
                <wp:extent cx="6394450" cy="774700"/>
                <wp:effectExtent l="0" t="0" r="0" b="0"/>
                <wp:wrapTopAndBottom/>
                <wp:docPr id="17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4450" cy="77470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4CA06E6">
                            <w:pPr>
                              <w:spacing w:before="199" w:line="302" w:lineRule="auto"/>
                              <w:ind w:left="364" w:right="2758" w:firstLine="0"/>
                              <w:jc w:val="left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Imagine that you are going to visit a shopping center soon. Write</w:t>
                            </w:r>
                            <w:r>
                              <w:rPr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an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invitation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to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your</w:t>
                            </w:r>
                            <w:r>
                              <w:rPr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friend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and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ask</w:t>
                            </w:r>
                            <w:r>
                              <w:rPr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her/him</w:t>
                            </w:r>
                            <w:r>
                              <w:rPr>
                                <w:i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to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join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you.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26" o:spt="202" type="#_x0000_t202" style="position:absolute;left:0pt;margin-left:45.55pt;margin-top:3.7pt;height:61pt;width:503.5pt;mso-position-horizontal-relative:page;mso-wrap-distance-bottom:0pt;mso-wrap-distance-top:0pt;z-index:-251651072;mso-width-relative:page;mso-height-relative:page;" filled="f" stroked="t" coordsize="21600,21600" o:gfxdata="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bR4Ro2gAAAAkB&#10;AAAPAAAAAAAAAAEAIAAAACIAAABkcnMvZG93bnJldi54bWxQSwECFAAUAAAACACHTuJALy1q/uAB&#10;AADZAwAADgAAAAAAAAABACAAAAApAQAAZHJzL2Uyb0RvYy54bWxQSwUGAAAAAAYABgBZAQAAewUA&#10;AAAA&#10;">
                <v:fill on="f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 w14:paraId="44CA06E6">
                      <w:pPr>
                        <w:spacing w:before="199" w:line="302" w:lineRule="auto"/>
                        <w:ind w:left="364" w:right="2758" w:firstLine="0"/>
                        <w:jc w:val="left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Imagine that you are going to visit a shopping center soon. Write</w:t>
                      </w:r>
                      <w:r>
                        <w:rPr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an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invitation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to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your</w:t>
                      </w:r>
                      <w:r>
                        <w:rPr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friend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and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ask</w:t>
                      </w:r>
                      <w:r>
                        <w:rPr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her/him</w:t>
                      </w:r>
                      <w:r>
                        <w:rPr>
                          <w:i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to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join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you.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0B6D23D">
      <w:pPr>
        <w:pStyle w:val="6"/>
        <w:spacing w:before="199"/>
        <w:rPr>
          <w:b/>
        </w:rPr>
      </w:pPr>
    </w:p>
    <w:p w14:paraId="10BC48F0">
      <w:pPr>
        <w:spacing w:before="0"/>
        <w:ind w:left="573" w:right="0" w:firstLine="0"/>
        <w:jc w:val="left"/>
        <w:rPr>
          <w:b/>
          <w:sz w:val="28"/>
        </w:rPr>
      </w:pPr>
      <w:r>
        <w:rPr>
          <w:b/>
          <w:sz w:val="28"/>
        </w:rPr>
        <w:t>Do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not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forget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write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about:</w:t>
      </w:r>
    </w:p>
    <w:p w14:paraId="5F14A7BF">
      <w:pPr>
        <w:pStyle w:val="8"/>
        <w:numPr>
          <w:ilvl w:val="1"/>
          <w:numId w:val="3"/>
        </w:numPr>
        <w:tabs>
          <w:tab w:val="left" w:pos="1293"/>
        </w:tabs>
        <w:spacing w:before="268" w:after="0" w:line="240" w:lineRule="auto"/>
        <w:ind w:left="1293" w:right="0" w:hanging="357"/>
        <w:jc w:val="left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date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name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place</w:t>
      </w:r>
      <w:r>
        <w:rPr>
          <w:spacing w:val="-2"/>
          <w:sz w:val="28"/>
        </w:rPr>
        <w:t xml:space="preserve"> </w:t>
      </w:r>
      <w:r>
        <w:rPr>
          <w:sz w:val="28"/>
        </w:rPr>
        <w:t>you</w:t>
      </w:r>
      <w:r>
        <w:rPr>
          <w:spacing w:val="-2"/>
          <w:sz w:val="28"/>
        </w:rPr>
        <w:t xml:space="preserve"> </w:t>
      </w:r>
      <w:r>
        <w:rPr>
          <w:sz w:val="28"/>
        </w:rPr>
        <w:t>are</w:t>
      </w:r>
      <w:r>
        <w:rPr>
          <w:spacing w:val="-2"/>
          <w:sz w:val="28"/>
        </w:rPr>
        <w:t xml:space="preserve"> </w:t>
      </w:r>
      <w:r>
        <w:rPr>
          <w:sz w:val="28"/>
        </w:rPr>
        <w:t>going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visit</w:t>
      </w:r>
    </w:p>
    <w:p w14:paraId="2DE078C8">
      <w:pPr>
        <w:pStyle w:val="8"/>
        <w:numPr>
          <w:ilvl w:val="1"/>
          <w:numId w:val="3"/>
        </w:numPr>
        <w:tabs>
          <w:tab w:val="left" w:pos="1373"/>
        </w:tabs>
        <w:spacing w:before="48" w:after="0" w:line="240" w:lineRule="auto"/>
        <w:ind w:left="1373" w:right="0" w:hanging="437"/>
        <w:jc w:val="left"/>
        <w:rPr>
          <w:sz w:val="28"/>
        </w:rPr>
      </w:pPr>
      <w:r>
        <w:rPr>
          <w:sz w:val="28"/>
        </w:rPr>
        <w:t>why</w:t>
      </w:r>
      <w:r>
        <w:rPr>
          <w:spacing w:val="-1"/>
          <w:sz w:val="28"/>
        </w:rPr>
        <w:t xml:space="preserve"> </w:t>
      </w:r>
      <w:r>
        <w:rPr>
          <w:sz w:val="28"/>
        </w:rPr>
        <w:t>you</w:t>
      </w:r>
      <w:r>
        <w:rPr>
          <w:spacing w:val="-1"/>
          <w:sz w:val="28"/>
        </w:rPr>
        <w:t xml:space="preserve"> </w:t>
      </w:r>
      <w:r>
        <w:rPr>
          <w:sz w:val="28"/>
        </w:rPr>
        <w:t>want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go </w:t>
      </w:r>
      <w:r>
        <w:rPr>
          <w:spacing w:val="-2"/>
          <w:sz w:val="28"/>
        </w:rPr>
        <w:t>there</w:t>
      </w:r>
    </w:p>
    <w:p w14:paraId="3ACFE37E">
      <w:pPr>
        <w:pStyle w:val="8"/>
        <w:numPr>
          <w:ilvl w:val="1"/>
          <w:numId w:val="3"/>
        </w:numPr>
        <w:tabs>
          <w:tab w:val="left" w:pos="1293"/>
        </w:tabs>
        <w:spacing w:before="46" w:after="0" w:line="240" w:lineRule="auto"/>
        <w:ind w:left="1293" w:right="0" w:hanging="357"/>
        <w:jc w:val="left"/>
        <w:rPr>
          <w:sz w:val="28"/>
        </w:rPr>
      </w:pP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programme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your</w:t>
      </w:r>
      <w:r>
        <w:rPr>
          <w:spacing w:val="-2"/>
          <w:sz w:val="28"/>
        </w:rPr>
        <w:t xml:space="preserve"> visit</w:t>
      </w:r>
    </w:p>
    <w:p w14:paraId="44BAA889">
      <w:pPr>
        <w:pStyle w:val="6"/>
        <w:spacing w:before="276"/>
      </w:pPr>
    </w:p>
    <w:p w14:paraId="43AEC22F">
      <w:pPr>
        <w:pStyle w:val="6"/>
        <w:ind w:left="573"/>
      </w:pPr>
      <w:r>
        <w:t>Follow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rules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letter</w:t>
      </w:r>
      <w:r>
        <w:rPr>
          <w:spacing w:val="-2"/>
        </w:rPr>
        <w:t xml:space="preserve"> writing.</w:t>
      </w:r>
    </w:p>
    <w:p w14:paraId="4CD4CE4E">
      <w:pPr>
        <w:spacing w:before="248"/>
        <w:ind w:left="314" w:right="0" w:firstLine="0"/>
        <w:jc w:val="left"/>
        <w:rPr>
          <w:b/>
          <w:sz w:val="28"/>
        </w:rPr>
      </w:pPr>
      <w:r>
        <w:rPr>
          <w:b/>
          <w:sz w:val="28"/>
        </w:rPr>
        <w:t>You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should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write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about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60-70</w:t>
      </w:r>
      <w:r>
        <w:rPr>
          <w:b/>
          <w:spacing w:val="-2"/>
          <w:sz w:val="28"/>
        </w:rPr>
        <w:t xml:space="preserve"> words.</w:t>
      </w:r>
    </w:p>
    <w:sectPr>
      <w:footerReference r:id="rId7" w:type="default"/>
      <w:pgSz w:w="11910" w:h="16840"/>
      <w:pgMar w:top="1060" w:right="850" w:bottom="1240" w:left="708" w:header="0" w:footer="104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A69123">
    <w:pPr>
      <w:pStyle w:val="6"/>
      <w:spacing w:line="14" w:lineRule="auto"/>
      <w:rPr>
        <w:sz w:val="18"/>
      </w:rPr>
    </w:pPr>
    <w:r>
      <w:rPr>
        <w:sz w:val="18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3709670</wp:posOffset>
              </wp:positionH>
              <wp:positionV relativeFrom="page">
                <wp:posOffset>9904095</wp:posOffset>
              </wp:positionV>
              <wp:extent cx="165100" cy="25082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100" cy="250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E9421F">
                          <w:pPr>
                            <w:spacing w:before="99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" o:spid="_x0000_s1026" o:spt="202" type="#_x0000_t202" style="position:absolute;left:0pt;margin-left:292.1pt;margin-top:779.85pt;height:19.75pt;width:13pt;mso-position-horizontal-relative:page;mso-position-vertical-relative:page;z-index:-251656192;mso-width-relative:page;mso-height-relative:page;" filled="f" stroked="f" coordsize="21600,21600" o:gfxdata="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IMM&#10;hqbaAAAADQEAAA8AAAAAAAAAAQAgAAAAIgAAAGRycy9kb3ducmV2LnhtbFBLAQIUABQAAAAIAIdO&#10;4kCZehMMrwEAAHMDAAAOAAAAAAAAAAEAIAAAACkBAABkcnMvZTJvRG9jLnhtbFBLBQYAAAAABgAG&#10;AFkBAABK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0E9421F">
                    <w:pPr>
                      <w:spacing w:before="99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C57288">
    <w:pPr>
      <w:pStyle w:val="6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3705225</wp:posOffset>
              </wp:positionH>
              <wp:positionV relativeFrom="page">
                <wp:posOffset>10093325</wp:posOffset>
              </wp:positionV>
              <wp:extent cx="177800" cy="222885"/>
              <wp:effectExtent l="0" t="0" r="0" b="0"/>
              <wp:wrapNone/>
              <wp:docPr id="10" name="Text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80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59D70D">
                          <w:pPr>
                            <w:pStyle w:val="6"/>
                            <w:spacing w:before="8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0" o:spid="_x0000_s1026" o:spt="202" type="#_x0000_t202" style="position:absolute;left:0pt;margin-left:291.75pt;margin-top:794.75pt;height:17.55pt;width:14pt;mso-position-horizontal-relative:page;mso-position-vertical-relative:page;z-index:-251655168;mso-width-relative:page;mso-height-relative:page;" filled="f" stroked="f" coordsize="21600,21600" o:gfxdata="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h&#10;IYQ/2gAAAA0BAAAPAAAAAAAAAAEAIAAAACIAAABkcnMvZG93bnJldi54bWxQSwECFAAUAAAACACH&#10;TuJAwejlLbABAAB1AwAADgAAAAAAAAABACAAAAAp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259D70D">
                    <w:pPr>
                      <w:pStyle w:val="6"/>
                      <w:spacing w:before="8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A7A742">
    <w:pPr>
      <w:pStyle w:val="6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3728720</wp:posOffset>
              </wp:positionH>
              <wp:positionV relativeFrom="page">
                <wp:posOffset>9885680</wp:posOffset>
              </wp:positionV>
              <wp:extent cx="114300" cy="222885"/>
              <wp:effectExtent l="0" t="0" r="0" b="0"/>
              <wp:wrapNone/>
              <wp:docPr id="16" name="Text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77857B">
                          <w:pPr>
                            <w:pStyle w:val="6"/>
                            <w:spacing w:before="8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6" o:spid="_x0000_s1026" o:spt="202" type="#_x0000_t202" style="position:absolute;left:0pt;margin-left:293.6pt;margin-top:778.4pt;height:17.55pt;width:9pt;mso-position-horizontal-relative:page;mso-position-vertical-relative:page;z-index:-251655168;mso-width-relative:page;mso-height-relative:page;" filled="f" stroked="f" coordsize="21600,21600" o:gfxdata="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/&#10;1RuS2gAAAA0BAAAPAAAAAAAAAAEAIAAAACIAAABkcnMvZG93bnJldi54bWxQSwECFAAUAAAACACH&#10;TuJAJ0+mnLABAAB1AwAADgAAAAAAAAABACAAAAAp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E77857B">
                    <w:pPr>
                      <w:pStyle w:val="6"/>
                      <w:spacing w:before="8"/>
                      <w:ind w:left="20"/>
                    </w:pPr>
                    <w:r>
                      <w:rPr>
                        <w:spacing w:val="-1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(%1)"/>
      <w:lvlJc w:val="left"/>
      <w:pPr>
        <w:ind w:left="761" w:hanging="32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1" w:tentative="0">
      <w:start w:val="4"/>
      <w:numFmt w:val="decimal"/>
      <w:lvlText w:val="(%2)"/>
      <w:lvlJc w:val="left"/>
      <w:pPr>
        <w:ind w:left="434" w:hanging="32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25" w:hanging="32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890" w:hanging="32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56" w:hanging="32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21" w:hanging="32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86" w:hanging="32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52" w:hanging="32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17" w:hanging="328"/>
      </w:pPr>
      <w:rPr>
        <w:rFonts w:hint="default"/>
        <w:lang w:val="ru-RU" w:eastAsia="en-US" w:bidi="ar-SA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upperLetter"/>
      <w:lvlText w:val="%1."/>
      <w:lvlJc w:val="left"/>
      <w:pPr>
        <w:ind w:left="776" w:hanging="342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36" w:hanging="34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93" w:hanging="34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50" w:hanging="34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07" w:hanging="34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64" w:hanging="34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20" w:hanging="34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77" w:hanging="34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34" w:hanging="342"/>
      </w:pPr>
      <w:rPr>
        <w:rFonts w:hint="default"/>
        <w:lang w:val="ru-RU" w:eastAsia="en-US" w:bidi="ar-SA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upperRoman"/>
      <w:lvlText w:val="%1"/>
      <w:lvlJc w:val="left"/>
      <w:pPr>
        <w:ind w:left="597" w:hanging="164"/>
        <w:jc w:val="left"/>
      </w:pPr>
      <w:rPr>
        <w:rFonts w:hint="default"/>
        <w:spacing w:val="0"/>
        <w:w w:val="100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ind w:left="1294" w:hanging="358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05" w:hanging="35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10" w:hanging="35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16" w:hanging="35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21" w:hanging="35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26" w:hanging="35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32" w:hanging="35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37" w:hanging="35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7BF2F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160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qFormat/>
    <w:uiPriority w:val="1"/>
    <w:pPr>
      <w:spacing w:before="97"/>
      <w:ind w:left="1"/>
      <w:jc w:val="center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775" w:hanging="341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9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TotalTime>0</TotalTime>
  <ScaleCrop>false</ScaleCrop>
  <LinksUpToDate>false</LinksUpToDate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2025-09-14T06:39:00Z</dcterms:created>
  <dc:creator>Windows User</dc:creator>
  <cp:lastModifiedBy>User</cp:lastModifiedBy>
  <dcterms:modified xsi:type="dcterms:W3CDTF">2025-09-16T00:52:44Z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2024-04-10T00:00:00Z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7.6</vt:lpwstr>
  </property>
  <property fmtid="{D5CDD505-2E9C-101B-9397-08002B2CF9AE}" pid="5" name="LastSaved">
    <vt:filetime>2024-04-10T00:00:00Z</vt:filetime>
  </property>
  <property fmtid="{D5CDD505-2E9C-101B-9397-08002B2CF9AE}" pid="6" name="KSOProductBuildVer">
    <vt:lpwstr>1049-12.2.0.22549</vt:lpwstr>
  </property>
  <property fmtid="{D5CDD505-2E9C-101B-9397-08002B2CF9AE}" pid="7" name="ICV">
    <vt:lpwstr>AEAFCF32D01944AF9455F34889B825CE_12</vt:lpwstr>
  </property>
</Properties>
</file>